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4"/>
        <w:gridCol w:w="4326"/>
      </w:tblGrid>
      <w:tr w:rsidR="00056F7F" w:rsidRPr="00056F7F" w14:paraId="157CA197" w14:textId="77777777" w:rsidTr="00056F7F">
        <w:trPr>
          <w:jc w:val="center"/>
        </w:trPr>
        <w:tc>
          <w:tcPr>
            <w:tcW w:w="5245" w:type="dxa"/>
            <w:vAlign w:val="center"/>
          </w:tcPr>
          <w:p w14:paraId="194C2AED" w14:textId="7924FC4B" w:rsidR="00056F7F" w:rsidRPr="00056F7F" w:rsidRDefault="00056F7F" w:rsidP="00F3091A">
            <w:pPr>
              <w:tabs>
                <w:tab w:val="left" w:pos="9214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F7F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595E12A" wp14:editId="7E90193C">
                  <wp:extent cx="3340735" cy="128651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735" cy="1286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7" w:type="dxa"/>
            <w:vAlign w:val="center"/>
          </w:tcPr>
          <w:p w14:paraId="1A17935A" w14:textId="7F7F1B4B" w:rsidR="00056F7F" w:rsidRPr="00056F7F" w:rsidRDefault="00056F7F" w:rsidP="00F3091A">
            <w:pPr>
              <w:tabs>
                <w:tab w:val="left" w:pos="9214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F7F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08F5E0F" wp14:editId="72E96971">
                  <wp:extent cx="2731135" cy="743585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1135" cy="7435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5FED64" w14:textId="77777777" w:rsidR="00CE7734" w:rsidRPr="00056F7F" w:rsidRDefault="00CE7734" w:rsidP="00F3091A">
      <w:pPr>
        <w:tabs>
          <w:tab w:val="left" w:pos="9214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14:paraId="3522D9D0" w14:textId="77777777" w:rsidR="00D060B6" w:rsidRPr="00056F7F" w:rsidRDefault="00D060B6" w:rsidP="00F3091A">
      <w:pPr>
        <w:tabs>
          <w:tab w:val="left" w:pos="9214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14:paraId="150ADB28" w14:textId="77777777" w:rsidR="003B06C2" w:rsidRPr="00056F7F" w:rsidRDefault="003B06C2" w:rsidP="00F3091A">
      <w:pPr>
        <w:spacing w:after="0"/>
        <w:contextualSpacing/>
        <w:jc w:val="both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14:paraId="5C8648CC" w14:textId="77777777" w:rsidR="003B06C2" w:rsidRPr="00056F7F" w:rsidRDefault="003B06C2" w:rsidP="00F3091A">
      <w:pPr>
        <w:spacing w:after="0"/>
        <w:contextualSpacing/>
        <w:jc w:val="both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sdt>
      <w:sdtPr>
        <w:rPr>
          <w:rFonts w:ascii="Times New Roman" w:eastAsia="Calibri" w:hAnsi="Times New Roman" w:cs="Times New Roman"/>
          <w:sz w:val="48"/>
          <w:szCs w:val="48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28"/>
          <w:szCs w:val="28"/>
        </w:rPr>
      </w:sdtEndPr>
      <w:sdtContent>
        <w:p w14:paraId="7A649851" w14:textId="77777777" w:rsidR="00056F7F" w:rsidRPr="00056F7F" w:rsidRDefault="00056F7F" w:rsidP="00F3091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after="0"/>
            <w:contextualSpacing/>
            <w:jc w:val="center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 w:rsidRPr="00056F7F">
            <w:rPr>
              <w:rFonts w:ascii="Times New Roman" w:eastAsia="Times New Roman" w:hAnsi="Times New Roman" w:cs="Times New Roman"/>
              <w:color w:val="000000"/>
              <w:sz w:val="48"/>
              <w:szCs w:val="48"/>
            </w:rPr>
            <w:t>Инструкция по охране труда</w:t>
          </w:r>
        </w:p>
        <w:p w14:paraId="4243C1B7" w14:textId="2E519562" w:rsidR="00056F7F" w:rsidRDefault="00056F7F" w:rsidP="00F3091A">
          <w:pPr>
            <w:spacing w:after="0"/>
            <w:contextualSpacing/>
            <w:jc w:val="center"/>
            <w:rPr>
              <w:rFonts w:ascii="Times New Roman" w:eastAsia="Times New Roman" w:hAnsi="Times New Roman" w:cs="Times New Roman"/>
              <w:color w:val="000000"/>
              <w:sz w:val="40"/>
              <w:szCs w:val="40"/>
            </w:rPr>
          </w:pPr>
          <w:r w:rsidRPr="00056F7F">
            <w:rPr>
              <w:rFonts w:ascii="Times New Roman" w:eastAsia="Times New Roman" w:hAnsi="Times New Roman" w:cs="Times New Roman"/>
              <w:color w:val="000000"/>
              <w:sz w:val="48"/>
              <w:szCs w:val="48"/>
            </w:rPr>
            <w:t>к</w:t>
          </w:r>
          <w:r w:rsidRPr="00056F7F">
            <w:rPr>
              <w:rFonts w:ascii="Times New Roman" w:eastAsia="Times New Roman" w:hAnsi="Times New Roman" w:cs="Times New Roman"/>
              <w:color w:val="000000"/>
              <w:sz w:val="48"/>
              <w:szCs w:val="48"/>
            </w:rPr>
            <w:t>омпетенции</w:t>
          </w:r>
        </w:p>
        <w:p w14:paraId="73F0FE21" w14:textId="0ADCA7F9" w:rsidR="00056F7F" w:rsidRPr="00056F7F" w:rsidRDefault="00056F7F" w:rsidP="00F3091A">
          <w:pPr>
            <w:spacing w:after="0"/>
            <w:contextualSpacing/>
            <w:jc w:val="center"/>
            <w:rPr>
              <w:rFonts w:ascii="Times New Roman" w:eastAsia="Times New Roman" w:hAnsi="Times New Roman" w:cs="Times New Roman"/>
              <w:color w:val="000000"/>
              <w:sz w:val="40"/>
              <w:szCs w:val="40"/>
            </w:rPr>
          </w:pPr>
          <w:r w:rsidRPr="00056F7F">
            <w:rPr>
              <w:rFonts w:ascii="Times New Roman" w:eastAsia="Times New Roman" w:hAnsi="Times New Roman" w:cs="Times New Roman"/>
              <w:color w:val="000000"/>
              <w:sz w:val="40"/>
              <w:szCs w:val="40"/>
            </w:rPr>
            <w:t xml:space="preserve">«Персонализированные </w:t>
          </w:r>
          <w:proofErr w:type="spellStart"/>
          <w:r w:rsidRPr="00056F7F">
            <w:rPr>
              <w:rFonts w:ascii="Times New Roman" w:eastAsia="Times New Roman" w:hAnsi="Times New Roman" w:cs="Times New Roman"/>
              <w:color w:val="000000"/>
              <w:sz w:val="40"/>
              <w:szCs w:val="40"/>
            </w:rPr>
            <w:t>здоровьесберегающие</w:t>
          </w:r>
          <w:proofErr w:type="spellEnd"/>
          <w:r w:rsidRPr="00056F7F">
            <w:rPr>
              <w:rFonts w:ascii="Times New Roman" w:eastAsia="Times New Roman" w:hAnsi="Times New Roman" w:cs="Times New Roman"/>
              <w:color w:val="000000"/>
              <w:sz w:val="40"/>
              <w:szCs w:val="40"/>
            </w:rPr>
            <w:t xml:space="preserve"> технологии</w:t>
          </w:r>
          <w:r w:rsidRPr="00056F7F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»</w:t>
          </w:r>
        </w:p>
        <w:p w14:paraId="0DE9CAE4" w14:textId="45918588" w:rsidR="00056F7F" w:rsidRPr="00056F7F" w:rsidRDefault="00056F7F" w:rsidP="00F3091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after="0"/>
            <w:contextualSpacing/>
            <w:jc w:val="both"/>
            <w:rPr>
              <w:rFonts w:ascii="Times New Roman" w:eastAsia="Times New Roman" w:hAnsi="Times New Roman" w:cs="Times New Roman"/>
              <w:color w:val="000000"/>
              <w:sz w:val="36"/>
              <w:szCs w:val="36"/>
            </w:rPr>
          </w:pPr>
          <w:r w:rsidRPr="00056F7F">
            <w:rPr>
              <w:rFonts w:ascii="Times New Roman" w:eastAsia="Times New Roman" w:hAnsi="Times New Roman" w:cs="Times New Roman"/>
              <w:color w:val="000000"/>
              <w:sz w:val="36"/>
              <w:szCs w:val="36"/>
            </w:rPr>
            <w:t xml:space="preserve">Финала Чемпионата высоких технологий </w:t>
          </w:r>
          <w:r>
            <w:rPr>
              <w:rFonts w:ascii="Times New Roman" w:eastAsia="Times New Roman" w:hAnsi="Times New Roman" w:cs="Times New Roman"/>
              <w:color w:val="000000"/>
              <w:sz w:val="36"/>
              <w:szCs w:val="36"/>
            </w:rPr>
            <w:t xml:space="preserve">в </w:t>
          </w:r>
          <w:r w:rsidRPr="00056F7F">
            <w:rPr>
              <w:rFonts w:ascii="Times New Roman" w:eastAsia="Times New Roman" w:hAnsi="Times New Roman" w:cs="Times New Roman"/>
              <w:color w:val="000000"/>
              <w:sz w:val="36"/>
              <w:szCs w:val="36"/>
            </w:rPr>
            <w:t>2025</w:t>
          </w:r>
          <w:r>
            <w:rPr>
              <w:rFonts w:ascii="Times New Roman" w:eastAsia="Times New Roman" w:hAnsi="Times New Roman" w:cs="Times New Roman"/>
              <w:color w:val="000000"/>
              <w:sz w:val="36"/>
              <w:szCs w:val="36"/>
            </w:rPr>
            <w:t xml:space="preserve"> г</w:t>
          </w:r>
        </w:p>
        <w:p w14:paraId="2E966D0F" w14:textId="79567618" w:rsidR="00056F7F" w:rsidRPr="00056F7F" w:rsidRDefault="00056F7F" w:rsidP="00F3091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after="0"/>
            <w:contextualSpacing/>
            <w:jc w:val="center"/>
            <w:rPr>
              <w:rFonts w:ascii="Times New Roman" w:eastAsia="Times New Roman" w:hAnsi="Times New Roman" w:cs="Times New Roman"/>
              <w:i/>
              <w:iCs/>
              <w:color w:val="000000"/>
              <w:sz w:val="36"/>
              <w:szCs w:val="36"/>
              <w:u w:val="single"/>
            </w:rPr>
          </w:pPr>
          <w:r w:rsidRPr="00056F7F">
            <w:rPr>
              <w:rFonts w:ascii="Times New Roman" w:eastAsia="Times New Roman" w:hAnsi="Times New Roman" w:cs="Times New Roman"/>
              <w:i/>
              <w:iCs/>
              <w:color w:val="000000"/>
              <w:sz w:val="36"/>
              <w:szCs w:val="36"/>
              <w:u w:val="single"/>
            </w:rPr>
            <w:t>Новгородская область</w:t>
          </w:r>
        </w:p>
        <w:p w14:paraId="5BE2A267" w14:textId="77777777" w:rsidR="00056F7F" w:rsidRPr="00056F7F" w:rsidRDefault="00056F7F" w:rsidP="00F3091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after="0"/>
            <w:contextualSpacing/>
            <w:jc w:val="center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 w:rsidRPr="00056F7F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регион проведения</w:t>
          </w:r>
        </w:p>
        <w:p w14:paraId="3375034C" w14:textId="207D2DF9" w:rsidR="00D060B6" w:rsidRPr="00056F7F" w:rsidRDefault="00D060B6" w:rsidP="00F3091A">
          <w:pPr>
            <w:spacing w:after="0"/>
            <w:contextualSpacing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2B0C47A3" w14:textId="77777777" w:rsidR="003B06C2" w:rsidRPr="00056F7F" w:rsidRDefault="003B06C2" w:rsidP="00F3091A">
          <w:pPr>
            <w:spacing w:after="0"/>
            <w:contextualSpacing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11250791" w14:textId="17C116FF" w:rsidR="003B06C2" w:rsidRDefault="003B06C2" w:rsidP="00F3091A">
          <w:pPr>
            <w:spacing w:after="0"/>
            <w:contextualSpacing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659BF0CD" w14:textId="2A71E335" w:rsidR="00056F7F" w:rsidRDefault="00056F7F" w:rsidP="00F3091A">
          <w:pPr>
            <w:spacing w:after="0"/>
            <w:contextualSpacing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6E262FF5" w14:textId="20A789FD" w:rsidR="00056F7F" w:rsidRDefault="00056F7F" w:rsidP="00F3091A">
          <w:pPr>
            <w:spacing w:after="0"/>
            <w:contextualSpacing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56657172" w14:textId="0CBE07A5" w:rsidR="00056F7F" w:rsidRDefault="00056F7F" w:rsidP="00F3091A">
          <w:pPr>
            <w:spacing w:after="0"/>
            <w:contextualSpacing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713807A0" w14:textId="0D89784B" w:rsidR="00056F7F" w:rsidRDefault="00056F7F" w:rsidP="00F3091A">
          <w:pPr>
            <w:spacing w:after="0"/>
            <w:contextualSpacing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6DD88FC3" w14:textId="281026B9" w:rsidR="00056F7F" w:rsidRDefault="00056F7F" w:rsidP="00F3091A">
          <w:pPr>
            <w:spacing w:after="0"/>
            <w:contextualSpacing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0EAA5CDA" w14:textId="38B8E246" w:rsidR="00056F7F" w:rsidRDefault="00056F7F" w:rsidP="00F3091A">
          <w:pPr>
            <w:spacing w:after="0"/>
            <w:contextualSpacing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27CD716C" w14:textId="0F84F57C" w:rsidR="00056F7F" w:rsidRDefault="00056F7F" w:rsidP="00F3091A">
          <w:pPr>
            <w:spacing w:after="0"/>
            <w:contextualSpacing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7ACA40D4" w14:textId="3C25FA5B" w:rsidR="00056F7F" w:rsidRDefault="00056F7F" w:rsidP="00F3091A">
          <w:pPr>
            <w:spacing w:after="0"/>
            <w:contextualSpacing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227A7C14" w14:textId="77777777" w:rsidR="00056F7F" w:rsidRDefault="00056F7F" w:rsidP="00F3091A">
          <w:pPr>
            <w:spacing w:after="0"/>
            <w:contextualSpacing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1A02102E" w14:textId="5C3374FF" w:rsidR="00056F7F" w:rsidRDefault="00056F7F" w:rsidP="00F3091A">
          <w:pPr>
            <w:spacing w:after="0"/>
            <w:contextualSpacing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3D1C54FF" w14:textId="77777777" w:rsidR="00056F7F" w:rsidRPr="00056F7F" w:rsidRDefault="00056F7F" w:rsidP="00F3091A">
          <w:pPr>
            <w:spacing w:after="0"/>
            <w:contextualSpacing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54A006DD" w14:textId="77777777" w:rsidR="00D060B6" w:rsidRPr="00056F7F" w:rsidRDefault="00EE1BA2" w:rsidP="00F3091A">
          <w:pPr>
            <w:spacing w:after="0"/>
            <w:contextualSpacing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</w:sdtContent>
    </w:sdt>
    <w:p w14:paraId="462917C5" w14:textId="77777777" w:rsidR="00056F7F" w:rsidRPr="00056F7F" w:rsidRDefault="00D060B6" w:rsidP="00F3091A">
      <w:pPr>
        <w:spacing w:after="0"/>
        <w:ind w:left="-284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bidi="en-US"/>
        </w:rPr>
        <w:sectPr w:rsidR="00056F7F" w:rsidRPr="00056F7F" w:rsidSect="00056F7F">
          <w:headerReference w:type="default" r:id="rId10"/>
          <w:footerReference w:type="default" r:id="rId11"/>
          <w:pgSz w:w="11906" w:h="16838"/>
          <w:pgMar w:top="1134" w:right="851" w:bottom="1134" w:left="1701" w:header="567" w:footer="567" w:gutter="0"/>
          <w:pgNumType w:start="1"/>
          <w:cols w:space="720"/>
          <w:titlePg/>
          <w:docGrid w:linePitch="299"/>
        </w:sectPr>
      </w:pPr>
      <w:r w:rsidRPr="00056F7F">
        <w:rPr>
          <w:rFonts w:ascii="Times New Roman" w:eastAsia="Calibri" w:hAnsi="Times New Roman" w:cs="Times New Roman"/>
          <w:sz w:val="28"/>
          <w:szCs w:val="28"/>
          <w:lang w:bidi="en-US"/>
        </w:rPr>
        <w:t>202</w:t>
      </w:r>
      <w:r w:rsidR="00C70D3E" w:rsidRPr="00056F7F">
        <w:rPr>
          <w:rFonts w:ascii="Times New Roman" w:eastAsia="Calibri" w:hAnsi="Times New Roman" w:cs="Times New Roman"/>
          <w:sz w:val="28"/>
          <w:szCs w:val="28"/>
          <w:lang w:bidi="en-US"/>
        </w:rPr>
        <w:t>5</w:t>
      </w:r>
      <w:r w:rsidR="00056F7F" w:rsidRPr="00056F7F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г</w:t>
      </w:r>
    </w:p>
    <w:bookmarkStart w:id="0" w:name="_Toc116544229" w:displacedByCustomXml="next"/>
    <w:sdt>
      <w:sdtPr>
        <w:rPr>
          <w:rFonts w:ascii="Times New Roman" w:hAnsi="Times New Roman" w:cs="Times New Roman"/>
          <w:b/>
          <w:bCs/>
          <w:color w:val="auto"/>
          <w:sz w:val="28"/>
          <w:szCs w:val="28"/>
        </w:rPr>
        <w:id w:val="-1038899666"/>
        <w:docPartObj>
          <w:docPartGallery w:val="Table of Contents"/>
          <w:docPartUnique/>
        </w:docPartObj>
      </w:sdtPr>
      <w:sdtEndPr>
        <w:rPr>
          <w:rFonts w:eastAsiaTheme="minorHAnsi"/>
          <w:lang w:eastAsia="en-US"/>
        </w:rPr>
      </w:sdtEndPr>
      <w:sdtContent>
        <w:p w14:paraId="35E4C352" w14:textId="0CB38857" w:rsidR="001F7E88" w:rsidRPr="00AB2D04" w:rsidRDefault="00AB2D04" w:rsidP="00F3091A">
          <w:pPr>
            <w:pStyle w:val="ae"/>
            <w:spacing w:before="0" w:line="276" w:lineRule="auto"/>
            <w:contextualSpacing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AB2D04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СОДЕРЖАНИЕ</w:t>
          </w:r>
        </w:p>
        <w:p w14:paraId="7E6A28A5" w14:textId="14513883" w:rsidR="00AB2D04" w:rsidRPr="00AB2D04" w:rsidRDefault="00AB2D04" w:rsidP="00F3091A">
          <w:pPr>
            <w:pStyle w:val="11"/>
            <w:tabs>
              <w:tab w:val="right" w:leader="dot" w:pos="9344"/>
            </w:tabs>
            <w:spacing w:after="0"/>
            <w:contextualSpacing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AB2D04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AB2D04">
            <w:rPr>
              <w:rFonts w:ascii="Times New Roman" w:hAnsi="Times New Roman" w:cs="Times New Roman"/>
              <w:sz w:val="28"/>
              <w:szCs w:val="28"/>
            </w:rPr>
            <w:instrText xml:space="preserve"> TOC \o "1-1" \h \z \t "Заголовок;1" </w:instrText>
          </w:r>
          <w:r w:rsidRPr="00AB2D04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206431405" w:history="1">
            <w:r w:rsidRPr="00AB2D04">
              <w:rPr>
                <w:rStyle w:val="aa"/>
                <w:rFonts w:ascii="Times New Roman" w:eastAsia="Arial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>ПРОГРАММА ИНСТРУКТАЖА ПО ОХРАНЕ ТРУДА</w:t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_Toc206431405 \h </w:instrText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9A635EE" w14:textId="1A3CF04B" w:rsidR="00AB2D04" w:rsidRPr="00AB2D04" w:rsidRDefault="00AB2D04" w:rsidP="00F3091A">
          <w:pPr>
            <w:pStyle w:val="11"/>
            <w:tabs>
              <w:tab w:val="right" w:leader="dot" w:pos="9344"/>
            </w:tabs>
            <w:spacing w:after="0"/>
            <w:contextualSpacing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06431406" w:history="1">
            <w:r w:rsidRPr="00AB2D04">
              <w:rPr>
                <w:rStyle w:val="aa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ИНСТРУКЦИЯ ПО ОХРАНЕ ТРУДА ДЛЯ КОНКУРСАНТОВ</w:t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_Toc206431406 \h </w:instrText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86FCC32" w14:textId="072D85ED" w:rsidR="00AB2D04" w:rsidRPr="00AB2D04" w:rsidRDefault="00AB2D04" w:rsidP="00F3091A">
          <w:pPr>
            <w:pStyle w:val="11"/>
            <w:tabs>
              <w:tab w:val="left" w:pos="440"/>
              <w:tab w:val="right" w:leader="dot" w:pos="9344"/>
            </w:tabs>
            <w:spacing w:after="0"/>
            <w:contextualSpacing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06431407" w:history="1">
            <w:r w:rsidRPr="00AB2D04">
              <w:rPr>
                <w:rStyle w:val="aa"/>
                <w:rFonts w:ascii="Times New Roman" w:eastAsia="Arial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>1.</w:t>
            </w:r>
            <w:r w:rsidRPr="00AB2D04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Pr="00AB2D04">
              <w:rPr>
                <w:rStyle w:val="aa"/>
                <w:rFonts w:ascii="Times New Roman" w:eastAsia="Arial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>Общие требования охраны труда</w:t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_Toc206431407 \h </w:instrText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3F960BF" w14:textId="48720CA1" w:rsidR="00AB2D04" w:rsidRPr="00AB2D04" w:rsidRDefault="00AB2D04" w:rsidP="00F3091A">
          <w:pPr>
            <w:pStyle w:val="11"/>
            <w:tabs>
              <w:tab w:val="left" w:pos="440"/>
              <w:tab w:val="right" w:leader="dot" w:pos="9344"/>
            </w:tabs>
            <w:spacing w:after="0"/>
            <w:contextualSpacing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06431408" w:history="1">
            <w:r w:rsidRPr="00AB2D04">
              <w:rPr>
                <w:rStyle w:val="aa"/>
                <w:rFonts w:ascii="Times New Roman" w:eastAsia="Arial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>2.</w:t>
            </w:r>
            <w:r w:rsidRPr="00AB2D04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Pr="00AB2D04">
              <w:rPr>
                <w:rStyle w:val="aa"/>
                <w:rFonts w:ascii="Times New Roman" w:eastAsia="Arial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>Требование охраны труда перед началом работы</w:t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_Toc206431408 \h </w:instrText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1015D45" w14:textId="55A093EC" w:rsidR="00AB2D04" w:rsidRPr="00AB2D04" w:rsidRDefault="00AB2D04" w:rsidP="00F3091A">
          <w:pPr>
            <w:pStyle w:val="11"/>
            <w:tabs>
              <w:tab w:val="left" w:pos="440"/>
              <w:tab w:val="right" w:leader="dot" w:pos="9344"/>
            </w:tabs>
            <w:spacing w:after="0"/>
            <w:contextualSpacing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06431409" w:history="1">
            <w:r w:rsidRPr="00AB2D04">
              <w:rPr>
                <w:rStyle w:val="aa"/>
                <w:rFonts w:ascii="Times New Roman" w:eastAsia="Arial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>3.</w:t>
            </w:r>
            <w:r w:rsidRPr="00AB2D04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Pr="00AB2D04">
              <w:rPr>
                <w:rStyle w:val="aa"/>
                <w:rFonts w:ascii="Times New Roman" w:eastAsia="Arial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>Требование охраны труда во время работы</w:t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_Toc206431409 \h </w:instrText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C6410C2" w14:textId="27A336BD" w:rsidR="00AB2D04" w:rsidRPr="00AB2D04" w:rsidRDefault="00AB2D04" w:rsidP="00F3091A">
          <w:pPr>
            <w:pStyle w:val="11"/>
            <w:tabs>
              <w:tab w:val="left" w:pos="440"/>
              <w:tab w:val="right" w:leader="dot" w:pos="9344"/>
            </w:tabs>
            <w:spacing w:after="0"/>
            <w:contextualSpacing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06431410" w:history="1">
            <w:r w:rsidRPr="00AB2D04">
              <w:rPr>
                <w:rStyle w:val="aa"/>
                <w:rFonts w:ascii="Times New Roman" w:eastAsia="Arial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>4.</w:t>
            </w:r>
            <w:r w:rsidRPr="00AB2D04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Pr="00AB2D04">
              <w:rPr>
                <w:rStyle w:val="aa"/>
                <w:rFonts w:ascii="Times New Roman" w:eastAsia="Arial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>Требование охраны труда в аварийных ситуациях</w:t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_Toc206431410 \h </w:instrText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5E3C382" w14:textId="43260C53" w:rsidR="00AB2D04" w:rsidRPr="00AB2D04" w:rsidRDefault="00AB2D04" w:rsidP="00F3091A">
          <w:pPr>
            <w:pStyle w:val="11"/>
            <w:tabs>
              <w:tab w:val="left" w:pos="440"/>
              <w:tab w:val="right" w:leader="dot" w:pos="9344"/>
            </w:tabs>
            <w:spacing w:after="0"/>
            <w:contextualSpacing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06431411" w:history="1">
            <w:r w:rsidRPr="00AB2D04">
              <w:rPr>
                <w:rStyle w:val="aa"/>
                <w:rFonts w:ascii="Times New Roman" w:eastAsia="Arial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>5.</w:t>
            </w:r>
            <w:r w:rsidRPr="00AB2D04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Pr="00AB2D04">
              <w:rPr>
                <w:rStyle w:val="aa"/>
                <w:rFonts w:ascii="Times New Roman" w:eastAsia="Arial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>Требование охраны труда по окончании работ</w:t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_Toc206431411 \h </w:instrText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DD034AE" w14:textId="74E40217" w:rsidR="00AB2D04" w:rsidRPr="00AB2D04" w:rsidRDefault="00AB2D04" w:rsidP="00F3091A">
          <w:pPr>
            <w:pStyle w:val="11"/>
            <w:tabs>
              <w:tab w:val="right" w:leader="dot" w:pos="9344"/>
            </w:tabs>
            <w:spacing w:after="0"/>
            <w:contextualSpacing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06431412" w:history="1">
            <w:r w:rsidRPr="00AB2D04">
              <w:rPr>
                <w:rStyle w:val="aa"/>
                <w:rFonts w:ascii="Times New Roman" w:eastAsia="Arial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>ИНСТРУКЦИЯ ПО ОХРАНЕ ТРУДА ДЛЯ ЭКСПЕРТОВ</w:t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_Toc206431412 \h </w:instrText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781EAF9" w14:textId="79BB0F0F" w:rsidR="00AB2D04" w:rsidRPr="00AB2D04" w:rsidRDefault="00AB2D04" w:rsidP="00F3091A">
          <w:pPr>
            <w:pStyle w:val="11"/>
            <w:tabs>
              <w:tab w:val="left" w:pos="440"/>
              <w:tab w:val="right" w:leader="dot" w:pos="9344"/>
            </w:tabs>
            <w:spacing w:after="0"/>
            <w:contextualSpacing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06431413" w:history="1">
            <w:r w:rsidRPr="00AB2D04">
              <w:rPr>
                <w:rStyle w:val="aa"/>
                <w:rFonts w:ascii="Times New Roman" w:eastAsia="Arial" w:hAnsi="Times New Roman" w:cs="Times New Roman"/>
                <w:bCs/>
                <w:noProof/>
                <w:color w:val="auto"/>
                <w:sz w:val="28"/>
                <w:szCs w:val="28"/>
                <w:lang w:eastAsia="ru-RU"/>
              </w:rPr>
              <w:t>1.</w:t>
            </w:r>
            <w:r w:rsidRPr="00AB2D04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Pr="00AB2D04">
              <w:rPr>
                <w:rStyle w:val="aa"/>
                <w:rFonts w:ascii="Times New Roman" w:eastAsia="Arial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>Общие требования охраны труда</w:t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_Toc206431413 \h </w:instrText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E2044B8" w14:textId="48A43F90" w:rsidR="00AB2D04" w:rsidRPr="00AB2D04" w:rsidRDefault="00AB2D04" w:rsidP="00F3091A">
          <w:pPr>
            <w:pStyle w:val="11"/>
            <w:tabs>
              <w:tab w:val="left" w:pos="440"/>
              <w:tab w:val="right" w:leader="dot" w:pos="9344"/>
            </w:tabs>
            <w:spacing w:after="0"/>
            <w:contextualSpacing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06431414" w:history="1">
            <w:r w:rsidRPr="00AB2D04">
              <w:rPr>
                <w:rStyle w:val="aa"/>
                <w:rFonts w:ascii="Times New Roman" w:eastAsia="Arial" w:hAnsi="Times New Roman" w:cs="Times New Roman"/>
                <w:bCs/>
                <w:noProof/>
                <w:color w:val="auto"/>
                <w:sz w:val="28"/>
                <w:szCs w:val="28"/>
                <w:lang w:eastAsia="ru-RU"/>
              </w:rPr>
              <w:t>2.</w:t>
            </w:r>
            <w:r w:rsidRPr="00AB2D04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Pr="00AB2D04">
              <w:rPr>
                <w:rStyle w:val="aa"/>
                <w:rFonts w:ascii="Times New Roman" w:eastAsia="Arial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>Требования охраны труда перед началом работы</w:t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_Toc206431414 \h </w:instrText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6F9471F" w14:textId="65285975" w:rsidR="00AB2D04" w:rsidRPr="00AB2D04" w:rsidRDefault="00AB2D04" w:rsidP="00F3091A">
          <w:pPr>
            <w:pStyle w:val="11"/>
            <w:tabs>
              <w:tab w:val="left" w:pos="440"/>
              <w:tab w:val="right" w:leader="dot" w:pos="9344"/>
            </w:tabs>
            <w:spacing w:after="0"/>
            <w:contextualSpacing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06431415" w:history="1">
            <w:r w:rsidRPr="00AB2D04">
              <w:rPr>
                <w:rStyle w:val="aa"/>
                <w:rFonts w:ascii="Times New Roman" w:eastAsia="Arial" w:hAnsi="Times New Roman" w:cs="Times New Roman"/>
                <w:bCs/>
                <w:noProof/>
                <w:color w:val="auto"/>
                <w:sz w:val="28"/>
                <w:szCs w:val="28"/>
                <w:lang w:eastAsia="ru-RU"/>
              </w:rPr>
              <w:t>3.</w:t>
            </w:r>
            <w:r w:rsidRPr="00AB2D04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Pr="00AB2D04">
              <w:rPr>
                <w:rStyle w:val="aa"/>
                <w:rFonts w:ascii="Times New Roman" w:eastAsia="Arial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>Требования охраны труда во время работы</w:t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_Toc206431415 \h </w:instrText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17</w:t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42A48E8" w14:textId="5D8A2DB1" w:rsidR="00AB2D04" w:rsidRPr="00AB2D04" w:rsidRDefault="00AB2D04" w:rsidP="00F3091A">
          <w:pPr>
            <w:pStyle w:val="11"/>
            <w:tabs>
              <w:tab w:val="left" w:pos="440"/>
              <w:tab w:val="right" w:leader="dot" w:pos="9344"/>
            </w:tabs>
            <w:spacing w:after="0"/>
            <w:contextualSpacing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06431416" w:history="1">
            <w:r w:rsidRPr="00AB2D04">
              <w:rPr>
                <w:rStyle w:val="aa"/>
                <w:rFonts w:ascii="Times New Roman" w:eastAsia="Arial" w:hAnsi="Times New Roman" w:cs="Times New Roman"/>
                <w:bCs/>
                <w:noProof/>
                <w:color w:val="auto"/>
                <w:sz w:val="28"/>
                <w:szCs w:val="28"/>
                <w:lang w:eastAsia="ru-RU"/>
              </w:rPr>
              <w:t>4.</w:t>
            </w:r>
            <w:r w:rsidRPr="00AB2D04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Pr="00AB2D04">
              <w:rPr>
                <w:rStyle w:val="aa"/>
                <w:rFonts w:ascii="Times New Roman" w:eastAsia="Arial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>Требование охраны труда в аварийных ситуациях</w:t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_Toc206431416 \h </w:instrText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53B9B30" w14:textId="6E8A911A" w:rsidR="00AB2D04" w:rsidRPr="00AB2D04" w:rsidRDefault="00AB2D04" w:rsidP="00F3091A">
          <w:pPr>
            <w:pStyle w:val="11"/>
            <w:tabs>
              <w:tab w:val="left" w:pos="440"/>
              <w:tab w:val="right" w:leader="dot" w:pos="9344"/>
            </w:tabs>
            <w:spacing w:after="0"/>
            <w:contextualSpacing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06431417" w:history="1">
            <w:r w:rsidRPr="00AB2D04">
              <w:rPr>
                <w:rStyle w:val="aa"/>
                <w:rFonts w:ascii="Times New Roman" w:eastAsia="Arial" w:hAnsi="Times New Roman" w:cs="Times New Roman"/>
                <w:bCs/>
                <w:noProof/>
                <w:color w:val="auto"/>
                <w:sz w:val="28"/>
                <w:szCs w:val="28"/>
                <w:lang w:eastAsia="ru-RU"/>
              </w:rPr>
              <w:t>5.</w:t>
            </w:r>
            <w:r w:rsidRPr="00AB2D04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Pr="00AB2D04">
              <w:rPr>
                <w:rStyle w:val="aa"/>
                <w:rFonts w:ascii="Times New Roman" w:eastAsia="Arial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>Требование охраны труда по окончании работ</w:t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_Toc206431417 \h </w:instrText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Pr="00AB2D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425EB58" w14:textId="4ABD4F09" w:rsidR="001F7E88" w:rsidRPr="00AB2D04" w:rsidRDefault="00AB2D04" w:rsidP="00F3091A">
          <w:pPr>
            <w:spacing w:after="0"/>
            <w:contextualSpacing/>
            <w:rPr>
              <w:rFonts w:ascii="Times New Roman" w:hAnsi="Times New Roman" w:cs="Times New Roman"/>
              <w:sz w:val="28"/>
              <w:szCs w:val="28"/>
            </w:rPr>
          </w:pPr>
          <w:r w:rsidRPr="00AB2D04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1FEABA22" w14:textId="77777777" w:rsidR="00056F7F" w:rsidRPr="00AB2D04" w:rsidRDefault="00056F7F" w:rsidP="00F3091A">
      <w:pPr>
        <w:keepNext/>
        <w:tabs>
          <w:tab w:val="left" w:pos="9214"/>
        </w:tabs>
        <w:spacing w:after="0"/>
        <w:contextualSpacing/>
        <w:jc w:val="both"/>
        <w:outlineLvl w:val="0"/>
        <w:rPr>
          <w:rFonts w:ascii="Times New Roman" w:eastAsia="Arial" w:hAnsi="Times New Roman" w:cs="Times New Roman"/>
          <w:bCs/>
          <w:smallCaps/>
          <w:sz w:val="28"/>
          <w:szCs w:val="28"/>
          <w:lang w:eastAsia="ru-RU"/>
        </w:rPr>
      </w:pPr>
    </w:p>
    <w:p w14:paraId="38547DCE" w14:textId="77777777" w:rsidR="00056F7F" w:rsidRPr="00AB2D04" w:rsidRDefault="00056F7F" w:rsidP="00F3091A">
      <w:pPr>
        <w:keepNext/>
        <w:tabs>
          <w:tab w:val="left" w:pos="9214"/>
        </w:tabs>
        <w:spacing w:after="0"/>
        <w:contextualSpacing/>
        <w:jc w:val="both"/>
        <w:outlineLvl w:val="0"/>
        <w:rPr>
          <w:rFonts w:ascii="Times New Roman" w:eastAsia="Arial" w:hAnsi="Times New Roman" w:cs="Times New Roman"/>
          <w:bCs/>
          <w:smallCaps/>
          <w:sz w:val="28"/>
          <w:szCs w:val="28"/>
          <w:lang w:eastAsia="ru-RU"/>
        </w:rPr>
      </w:pPr>
    </w:p>
    <w:p w14:paraId="6C51FBC1" w14:textId="77777777" w:rsidR="00056F7F" w:rsidRDefault="00056F7F" w:rsidP="00F3091A">
      <w:pPr>
        <w:keepNext/>
        <w:tabs>
          <w:tab w:val="left" w:pos="9214"/>
        </w:tabs>
        <w:spacing w:after="0"/>
        <w:contextualSpacing/>
        <w:jc w:val="both"/>
        <w:outlineLvl w:val="0"/>
        <w:rPr>
          <w:rFonts w:ascii="Times New Roman" w:eastAsia="Arial" w:hAnsi="Times New Roman" w:cs="Times New Roman"/>
          <w:bCs/>
          <w:smallCaps/>
          <w:sz w:val="28"/>
          <w:szCs w:val="28"/>
          <w:lang w:eastAsia="ru-RU"/>
        </w:rPr>
        <w:sectPr w:rsidR="00056F7F" w:rsidSect="00056F7F">
          <w:pgSz w:w="11906" w:h="16838"/>
          <w:pgMar w:top="1134" w:right="851" w:bottom="1134" w:left="1701" w:header="567" w:footer="567" w:gutter="0"/>
          <w:pgNumType w:start="1"/>
          <w:cols w:space="720"/>
          <w:titlePg/>
          <w:docGrid w:linePitch="299"/>
        </w:sectPr>
      </w:pPr>
    </w:p>
    <w:p w14:paraId="758F68E7" w14:textId="1C6B1BAF" w:rsidR="00922CC6" w:rsidRPr="00C70D3E" w:rsidRDefault="00CE7734" w:rsidP="00F3091A">
      <w:pPr>
        <w:pStyle w:val="ac"/>
        <w:spacing w:line="276" w:lineRule="auto"/>
        <w:rPr>
          <w:rFonts w:eastAsia="Arial"/>
          <w:b w:val="0"/>
          <w:lang w:eastAsia="ru-RU"/>
        </w:rPr>
      </w:pPr>
      <w:bookmarkStart w:id="1" w:name="_Toc206431405"/>
      <w:r w:rsidRPr="00C70D3E">
        <w:rPr>
          <w:rFonts w:eastAsia="Arial"/>
          <w:lang w:eastAsia="ru-RU"/>
        </w:rPr>
        <w:lastRenderedPageBreak/>
        <w:t>ПРОГРАММА ИНСТРУКТАЖА ПО ОХРАНЕ ТРУДА</w:t>
      </w:r>
      <w:bookmarkEnd w:id="1"/>
      <w:r w:rsidRPr="00C70D3E">
        <w:rPr>
          <w:rFonts w:eastAsia="Arial"/>
          <w:lang w:eastAsia="ru-RU"/>
        </w:rPr>
        <w:t xml:space="preserve"> </w:t>
      </w:r>
    </w:p>
    <w:bookmarkEnd w:id="0"/>
    <w:p w14:paraId="19B849E0" w14:textId="77777777" w:rsidR="00DC3B24" w:rsidRPr="00056F7F" w:rsidRDefault="00DC3B24" w:rsidP="00F3091A">
      <w:pPr>
        <w:keepNext/>
        <w:tabs>
          <w:tab w:val="left" w:pos="9214"/>
        </w:tabs>
        <w:spacing w:after="0"/>
        <w:contextualSpacing/>
        <w:jc w:val="both"/>
        <w:outlineLvl w:val="0"/>
        <w:rPr>
          <w:rFonts w:ascii="Times New Roman" w:eastAsia="Arial" w:hAnsi="Times New Roman" w:cs="Times New Roman"/>
          <w:bCs/>
          <w:smallCaps/>
          <w:sz w:val="28"/>
          <w:szCs w:val="28"/>
          <w:lang w:eastAsia="ru-RU"/>
        </w:rPr>
      </w:pPr>
    </w:p>
    <w:p w14:paraId="4DF6D5D7" w14:textId="1D0CC6E1" w:rsidR="00CE7734" w:rsidRPr="00C70D3E" w:rsidRDefault="00095932" w:rsidP="00F3091A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="00CE7734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Общие сведения о месте проведения конкурса, расположение компетенции, время трансфера до места проживания, расположение транспорта на площадке, особенности питания </w:t>
      </w:r>
      <w:r w:rsidR="00CB4F57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="00CE7734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11766D2E" w14:textId="77777777" w:rsidR="00CE7734" w:rsidRPr="00C70D3E" w:rsidRDefault="00CE7734" w:rsidP="00F3091A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2. Время начала и окончания проведения конкурсных заданий, нахождение посторонних лиц на площадке.</w:t>
      </w:r>
    </w:p>
    <w:p w14:paraId="0747298C" w14:textId="57AFF1A4" w:rsidR="00CE7734" w:rsidRPr="00C70D3E" w:rsidRDefault="00CE7734" w:rsidP="00F3091A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 Контроль требований охраны труда </w:t>
      </w:r>
      <w:r w:rsidR="00CB4F57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ами и экспертами. Штрафные баллы за нарушения требований охраны труда.</w:t>
      </w:r>
    </w:p>
    <w:p w14:paraId="50119D4D" w14:textId="77777777" w:rsidR="00CE7734" w:rsidRPr="00C70D3E" w:rsidRDefault="00CE7734" w:rsidP="00F3091A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4ECC6AB7" w14:textId="1416FF7C" w:rsidR="00CE7734" w:rsidRPr="00C70D3E" w:rsidRDefault="00CE7734" w:rsidP="00F3091A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 Общие обязанности </w:t>
      </w:r>
      <w:r w:rsidR="00CB4F57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а и экспертов по охране труда, общие правила поведения во время выполнения конкурсных заданий и на территории.</w:t>
      </w:r>
    </w:p>
    <w:p w14:paraId="1326BCDC" w14:textId="77777777" w:rsidR="00CE7734" w:rsidRPr="00C70D3E" w:rsidRDefault="00CE7734" w:rsidP="00F3091A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6. Основные требования санитарии и личной гигиены.</w:t>
      </w:r>
    </w:p>
    <w:p w14:paraId="5027F73F" w14:textId="77777777" w:rsidR="00CE7734" w:rsidRPr="00C70D3E" w:rsidRDefault="00CE7734" w:rsidP="00F3091A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7. Средства индивидуальной и коллективной защиты, необходимость их использования.</w:t>
      </w:r>
    </w:p>
    <w:p w14:paraId="284515FD" w14:textId="77777777" w:rsidR="00CE7734" w:rsidRPr="00C70D3E" w:rsidRDefault="00CE7734" w:rsidP="00F3091A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8. Порядок действий при плохом самочувствии или получении травмы. Правила оказания первой помощи.</w:t>
      </w:r>
    </w:p>
    <w:p w14:paraId="7D69462D" w14:textId="77777777" w:rsidR="00CE7734" w:rsidRPr="00C70D3E" w:rsidRDefault="00CE7734" w:rsidP="00F3091A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4AB62030" w14:textId="77777777" w:rsidR="00CE7734" w:rsidRPr="00C70D3E" w:rsidRDefault="00CE7734" w:rsidP="00F3091A">
      <w:pPr>
        <w:tabs>
          <w:tab w:val="left" w:pos="921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7FDA462" w14:textId="77777777" w:rsidR="00CE7734" w:rsidRPr="00C70D3E" w:rsidRDefault="00CE7734" w:rsidP="00F3091A">
      <w:pPr>
        <w:keepNext/>
        <w:tabs>
          <w:tab w:val="left" w:pos="9214"/>
        </w:tabs>
        <w:spacing w:after="0"/>
        <w:ind w:firstLine="709"/>
        <w:contextualSpacing/>
        <w:jc w:val="both"/>
        <w:outlineLvl w:val="0"/>
        <w:rPr>
          <w:rFonts w:ascii="Times New Roman" w:eastAsia="Arial" w:hAnsi="Times New Roman" w:cs="Times New Roman"/>
          <w:b/>
          <w:smallCaps/>
          <w:sz w:val="28"/>
          <w:szCs w:val="28"/>
          <w:lang w:eastAsia="ru-RU"/>
        </w:rPr>
      </w:pPr>
      <w:r w:rsidRPr="00C70D3E">
        <w:rPr>
          <w:rFonts w:ascii="Times New Roman" w:eastAsia="Arial" w:hAnsi="Times New Roman" w:cs="Times New Roman"/>
          <w:b/>
          <w:smallCaps/>
          <w:sz w:val="28"/>
          <w:szCs w:val="28"/>
          <w:lang w:eastAsia="ru-RU"/>
        </w:rPr>
        <w:br w:type="page"/>
      </w:r>
    </w:p>
    <w:p w14:paraId="6898205C" w14:textId="4CF8104B" w:rsidR="00CE7734" w:rsidRPr="00AB2D04" w:rsidRDefault="00CE7734" w:rsidP="00F3091A">
      <w:pPr>
        <w:pStyle w:val="ac"/>
        <w:spacing w:line="276" w:lineRule="auto"/>
      </w:pPr>
      <w:bookmarkStart w:id="2" w:name="_Toc116544230"/>
      <w:bookmarkStart w:id="3" w:name="_Toc206431406"/>
      <w:r w:rsidRPr="00AB2D04">
        <w:lastRenderedPageBreak/>
        <w:t xml:space="preserve">ИНСТРУКЦИЯ ПО ОХРАНЕ ТРУДА ДЛЯ </w:t>
      </w:r>
      <w:bookmarkEnd w:id="2"/>
      <w:r w:rsidR="00D92CC5" w:rsidRPr="00AB2D04">
        <w:t>КОНКУРСАНТОВ</w:t>
      </w:r>
      <w:bookmarkEnd w:id="3"/>
    </w:p>
    <w:p w14:paraId="2F1E64AE" w14:textId="77777777" w:rsidR="00C70D3E" w:rsidRPr="001F7E88" w:rsidRDefault="00C70D3E" w:rsidP="00F3091A">
      <w:pPr>
        <w:tabs>
          <w:tab w:val="left" w:pos="9214"/>
        </w:tabs>
        <w:spacing w:after="0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категория «</w:t>
      </w:r>
      <w:r w:rsidR="003B06C2">
        <w:rPr>
          <w:rFonts w:ascii="Times New Roman" w:eastAsia="Calibri" w:hAnsi="Times New Roman" w:cs="Times New Roman"/>
          <w:sz w:val="28"/>
          <w:szCs w:val="28"/>
          <w:lang w:eastAsia="ru-RU"/>
        </w:rPr>
        <w:t>Основная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14:paraId="3C093955" w14:textId="77777777" w:rsidR="00394324" w:rsidRPr="00D92CC5" w:rsidRDefault="00394324" w:rsidP="00F3091A">
      <w:pPr>
        <w:keepNext/>
        <w:tabs>
          <w:tab w:val="left" w:pos="2268"/>
          <w:tab w:val="left" w:pos="9214"/>
        </w:tabs>
        <w:spacing w:after="0"/>
        <w:contextualSpacing/>
        <w:jc w:val="both"/>
        <w:outlineLvl w:val="0"/>
        <w:rPr>
          <w:rFonts w:ascii="Times New Roman" w:eastAsia="Arial" w:hAnsi="Times New Roman" w:cs="Times New Roman"/>
          <w:bCs/>
          <w:smallCaps/>
          <w:sz w:val="32"/>
          <w:szCs w:val="32"/>
          <w:lang w:eastAsia="ru-RU"/>
        </w:rPr>
      </w:pPr>
    </w:p>
    <w:p w14:paraId="48E94EB7" w14:textId="6994AFD1" w:rsidR="00CE7734" w:rsidRPr="00D92CC5" w:rsidRDefault="00CE7734" w:rsidP="00F3091A">
      <w:pPr>
        <w:pStyle w:val="1"/>
        <w:numPr>
          <w:ilvl w:val="0"/>
          <w:numId w:val="23"/>
        </w:numPr>
        <w:tabs>
          <w:tab w:val="left" w:pos="1134"/>
        </w:tabs>
        <w:spacing w:line="276" w:lineRule="auto"/>
        <w:ind w:left="0" w:firstLine="709"/>
        <w:rPr>
          <w:rFonts w:eastAsia="Arial"/>
          <w:lang w:eastAsia="ru-RU"/>
        </w:rPr>
      </w:pPr>
      <w:bookmarkStart w:id="4" w:name="_Toc116544231"/>
      <w:bookmarkStart w:id="5" w:name="_Toc206431407"/>
      <w:r w:rsidRPr="00D92CC5">
        <w:rPr>
          <w:rFonts w:eastAsia="Arial"/>
          <w:lang w:eastAsia="ru-RU"/>
        </w:rPr>
        <w:t>Общие требования охраны труда</w:t>
      </w:r>
      <w:bookmarkEnd w:id="4"/>
      <w:bookmarkEnd w:id="5"/>
    </w:p>
    <w:p w14:paraId="233063F9" w14:textId="1C4B5C2C" w:rsidR="00CE7734" w:rsidRPr="00C70D3E" w:rsidRDefault="00C04DC7" w:rsidP="00F3091A">
      <w:pPr>
        <w:pStyle w:val="a9"/>
        <w:numPr>
          <w:ilvl w:val="1"/>
          <w:numId w:val="23"/>
        </w:numPr>
        <w:spacing w:after="0"/>
        <w:ind w:left="0" w:firstLine="68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</w:t>
      </w:r>
      <w:r w:rsidR="00CB4F57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ов от 18</w:t>
      </w:r>
      <w:r w:rsidR="00CE7734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лет</w:t>
      </w:r>
      <w:r w:rsidR="00E62DBC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категория «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Основная</w:t>
      </w:r>
      <w:r w:rsidR="00E62DBC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E50D3" w:rsidRPr="00C70D3E">
        <w:rPr>
          <w:rFonts w:ascii="Times New Roman" w:hAnsi="Times New Roman" w:cs="Times New Roman"/>
          <w:sz w:val="28"/>
          <w:szCs w:val="28"/>
        </w:rPr>
        <w:t>(</w:t>
      </w:r>
      <w:r w:rsidR="003B06C2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обучающиеся организаций</w:t>
      </w:r>
      <w:r w:rsidR="00885034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, реализующих</w:t>
      </w:r>
      <w:r w:rsidR="00CE50D3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программы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среднего профессионального образования</w:t>
      </w:r>
      <w:r w:rsidR="00CE50D3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14:paraId="1277FE4F" w14:textId="0D0400EC" w:rsidR="00CE7734" w:rsidRPr="00C70D3E" w:rsidRDefault="00CE7734" w:rsidP="00F3091A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К участию в конкурсе, под непосредственным руководством экспертов</w:t>
      </w:r>
      <w:r w:rsidR="00887860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-наставников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компетенции </w:t>
      </w:r>
      <w:r w:rsidR="00C04D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«Персонализированные </w:t>
      </w:r>
      <w:proofErr w:type="spellStart"/>
      <w:r w:rsidR="00C04DC7">
        <w:rPr>
          <w:rFonts w:ascii="Times New Roman" w:eastAsia="Calibri" w:hAnsi="Times New Roman" w:cs="Times New Roman"/>
          <w:sz w:val="28"/>
          <w:szCs w:val="28"/>
          <w:lang w:eastAsia="ru-RU"/>
        </w:rPr>
        <w:t>здоровьесберегающие</w:t>
      </w:r>
      <w:proofErr w:type="spellEnd"/>
      <w:r w:rsidR="00C04D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технологии» 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допускаются </w:t>
      </w:r>
      <w:r w:rsidR="00CB4F57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конкурсанты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14:paraId="2063CEAE" w14:textId="77777777" w:rsidR="00CE7734" w:rsidRPr="003B06C2" w:rsidRDefault="00CE7734" w:rsidP="00F3091A">
      <w:pPr>
        <w:pStyle w:val="a9"/>
        <w:numPr>
          <w:ilvl w:val="0"/>
          <w:numId w:val="28"/>
        </w:numPr>
        <w:tabs>
          <w:tab w:val="left" w:pos="9214"/>
        </w:tabs>
        <w:spacing w:after="0"/>
        <w:ind w:left="357" w:hanging="35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06C2">
        <w:rPr>
          <w:rFonts w:ascii="Times New Roman" w:eastAsia="Calibri" w:hAnsi="Times New Roman" w:cs="Times New Roman"/>
          <w:sz w:val="28"/>
          <w:szCs w:val="28"/>
          <w:lang w:eastAsia="ru-RU"/>
        </w:rPr>
        <w:t>прошедшие инструктаж по охране труда по программе «Инструктаж по охране труда и технике безопасности»;</w:t>
      </w:r>
    </w:p>
    <w:p w14:paraId="2FFCA29B" w14:textId="77777777" w:rsidR="00CE7734" w:rsidRPr="003B06C2" w:rsidRDefault="00CE7734" w:rsidP="00F3091A">
      <w:pPr>
        <w:pStyle w:val="a9"/>
        <w:numPr>
          <w:ilvl w:val="0"/>
          <w:numId w:val="28"/>
        </w:numPr>
        <w:tabs>
          <w:tab w:val="left" w:pos="9214"/>
        </w:tabs>
        <w:spacing w:after="0"/>
        <w:ind w:left="357" w:hanging="35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06C2">
        <w:rPr>
          <w:rFonts w:ascii="Times New Roman" w:eastAsia="Calibri" w:hAnsi="Times New Roman" w:cs="Times New Roman"/>
          <w:sz w:val="28"/>
          <w:szCs w:val="28"/>
          <w:lang w:eastAsia="ru-RU"/>
        </w:rPr>
        <w:t>ознакомленные с инструкцией по охране труда;</w:t>
      </w:r>
    </w:p>
    <w:p w14:paraId="09F6F365" w14:textId="77777777" w:rsidR="00CE7734" w:rsidRPr="003B06C2" w:rsidRDefault="00CE7734" w:rsidP="00F3091A">
      <w:pPr>
        <w:pStyle w:val="a9"/>
        <w:numPr>
          <w:ilvl w:val="0"/>
          <w:numId w:val="28"/>
        </w:numPr>
        <w:tabs>
          <w:tab w:val="left" w:pos="9214"/>
        </w:tabs>
        <w:spacing w:after="0"/>
        <w:ind w:left="357" w:hanging="35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06C2">
        <w:rPr>
          <w:rFonts w:ascii="Times New Roman" w:eastAsia="Calibri" w:hAnsi="Times New Roman" w:cs="Times New Roman"/>
          <w:sz w:val="28"/>
          <w:szCs w:val="28"/>
          <w:lang w:eastAsia="ru-RU"/>
        </w:rPr>
        <w:t>имеющие необходимые навыки по эксплуатации инструмента, оборудования;</w:t>
      </w:r>
    </w:p>
    <w:p w14:paraId="61E4306C" w14:textId="77777777" w:rsidR="00CE7734" w:rsidRPr="003B06C2" w:rsidRDefault="00CE7734" w:rsidP="00F3091A">
      <w:pPr>
        <w:pStyle w:val="a9"/>
        <w:numPr>
          <w:ilvl w:val="0"/>
          <w:numId w:val="28"/>
        </w:numPr>
        <w:tabs>
          <w:tab w:val="left" w:pos="9214"/>
        </w:tabs>
        <w:spacing w:after="0"/>
        <w:ind w:left="357" w:hanging="35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06C2">
        <w:rPr>
          <w:rFonts w:ascii="Times New Roman" w:eastAsia="Calibri" w:hAnsi="Times New Roman" w:cs="Times New Roman"/>
          <w:sz w:val="28"/>
          <w:szCs w:val="28"/>
          <w:lang w:eastAsia="ru-RU"/>
        </w:rPr>
        <w:t>не имеющие противопоказаний к в</w:t>
      </w:r>
      <w:r w:rsidR="00C70D3E" w:rsidRPr="003B06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ыполнению конкурсных заданий по </w:t>
      </w:r>
      <w:r w:rsidRPr="003B06C2">
        <w:rPr>
          <w:rFonts w:ascii="Times New Roman" w:eastAsia="Calibri" w:hAnsi="Times New Roman" w:cs="Times New Roman"/>
          <w:sz w:val="28"/>
          <w:szCs w:val="28"/>
          <w:lang w:eastAsia="ru-RU"/>
        </w:rPr>
        <w:t>состоянию здоровья.</w:t>
      </w:r>
    </w:p>
    <w:p w14:paraId="6A3D8089" w14:textId="7873F66A" w:rsidR="00CE7734" w:rsidRPr="00C70D3E" w:rsidRDefault="00C70D3E" w:rsidP="00F3091A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1.2.</w:t>
      </w:r>
      <w:r w:rsidR="00CE7734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процессе выполнения конкурсных заданий, нахождения на территории и в помещениях места проведения конкурса, </w:t>
      </w:r>
      <w:r w:rsidR="00CB4F57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="00CE7734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обязан четко соблюдать:</w:t>
      </w:r>
    </w:p>
    <w:p w14:paraId="5478E98D" w14:textId="77777777" w:rsidR="00CE7734" w:rsidRPr="003B06C2" w:rsidRDefault="003562BE" w:rsidP="00F3091A">
      <w:pPr>
        <w:pStyle w:val="a9"/>
        <w:numPr>
          <w:ilvl w:val="0"/>
          <w:numId w:val="29"/>
        </w:numPr>
        <w:tabs>
          <w:tab w:val="left" w:pos="9214"/>
        </w:tabs>
        <w:spacing w:after="0"/>
        <w:ind w:left="357" w:hanging="35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06C2">
        <w:rPr>
          <w:rFonts w:ascii="Times New Roman" w:eastAsia="Calibri" w:hAnsi="Times New Roman" w:cs="Times New Roman"/>
          <w:sz w:val="28"/>
          <w:szCs w:val="28"/>
          <w:lang w:eastAsia="ru-RU"/>
        </w:rPr>
        <w:t>инструкцию</w:t>
      </w:r>
      <w:r w:rsidR="00CE7734" w:rsidRPr="003B06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охране труда и технике безопасности; </w:t>
      </w:r>
    </w:p>
    <w:p w14:paraId="3DA4A1A3" w14:textId="77777777" w:rsidR="00CE7734" w:rsidRPr="003B06C2" w:rsidRDefault="00CE7734" w:rsidP="00F3091A">
      <w:pPr>
        <w:pStyle w:val="a9"/>
        <w:numPr>
          <w:ilvl w:val="0"/>
          <w:numId w:val="29"/>
        </w:numPr>
        <w:tabs>
          <w:tab w:val="left" w:pos="9214"/>
        </w:tabs>
        <w:spacing w:after="0"/>
        <w:ind w:left="357" w:hanging="35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06C2">
        <w:rPr>
          <w:rFonts w:ascii="Times New Roman" w:eastAsia="Calibri" w:hAnsi="Times New Roman" w:cs="Times New Roman"/>
          <w:sz w:val="28"/>
          <w:szCs w:val="28"/>
          <w:lang w:eastAsia="ru-RU"/>
        </w:rPr>
        <w:t>не заходить за ограждения и в технические помещения;</w:t>
      </w:r>
    </w:p>
    <w:p w14:paraId="6FD9B4C4" w14:textId="77777777" w:rsidR="00CE7734" w:rsidRPr="003B06C2" w:rsidRDefault="00CE7734" w:rsidP="00F3091A">
      <w:pPr>
        <w:pStyle w:val="a9"/>
        <w:numPr>
          <w:ilvl w:val="0"/>
          <w:numId w:val="29"/>
        </w:numPr>
        <w:tabs>
          <w:tab w:val="left" w:pos="9214"/>
        </w:tabs>
        <w:spacing w:after="0"/>
        <w:ind w:left="357" w:hanging="35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06C2">
        <w:rPr>
          <w:rFonts w:ascii="Times New Roman" w:eastAsia="Calibri" w:hAnsi="Times New Roman" w:cs="Times New Roman"/>
          <w:sz w:val="28"/>
          <w:szCs w:val="28"/>
          <w:lang w:eastAsia="ru-RU"/>
        </w:rPr>
        <w:t>соблюдать личную гигиену;</w:t>
      </w:r>
    </w:p>
    <w:p w14:paraId="0DF8B925" w14:textId="77777777" w:rsidR="00CE7734" w:rsidRPr="003B06C2" w:rsidRDefault="00CE7734" w:rsidP="00F3091A">
      <w:pPr>
        <w:pStyle w:val="a9"/>
        <w:numPr>
          <w:ilvl w:val="0"/>
          <w:numId w:val="29"/>
        </w:numPr>
        <w:tabs>
          <w:tab w:val="left" w:pos="9214"/>
        </w:tabs>
        <w:spacing w:after="0"/>
        <w:ind w:left="357" w:hanging="35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06C2">
        <w:rPr>
          <w:rFonts w:ascii="Times New Roman" w:eastAsia="Calibri" w:hAnsi="Times New Roman" w:cs="Times New Roman"/>
          <w:sz w:val="28"/>
          <w:szCs w:val="28"/>
          <w:lang w:eastAsia="ru-RU"/>
        </w:rPr>
        <w:t>принимать пищу в строго отведенных местах;</w:t>
      </w:r>
    </w:p>
    <w:p w14:paraId="19E37053" w14:textId="77777777" w:rsidR="00CE7734" w:rsidRPr="003B06C2" w:rsidRDefault="00CE7734" w:rsidP="00F3091A">
      <w:pPr>
        <w:pStyle w:val="a9"/>
        <w:numPr>
          <w:ilvl w:val="0"/>
          <w:numId w:val="29"/>
        </w:numPr>
        <w:tabs>
          <w:tab w:val="left" w:pos="9214"/>
        </w:tabs>
        <w:spacing w:after="0"/>
        <w:ind w:left="357" w:hanging="35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06C2">
        <w:rPr>
          <w:rFonts w:ascii="Times New Roman" w:eastAsia="Calibri" w:hAnsi="Times New Roman" w:cs="Times New Roman"/>
          <w:sz w:val="28"/>
          <w:szCs w:val="28"/>
          <w:lang w:eastAsia="ru-RU"/>
        </w:rPr>
        <w:t>самостоятельно использовать инструмент и оборудование, разрешенное к</w:t>
      </w:r>
      <w:r w:rsidR="00D07EB4" w:rsidRPr="003B06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выполнению конкурсного задания.</w:t>
      </w:r>
    </w:p>
    <w:p w14:paraId="7C2034A1" w14:textId="75D9CEEF" w:rsidR="00CE7734" w:rsidRPr="00C70D3E" w:rsidRDefault="00C70D3E" w:rsidP="00F3091A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1.3.</w:t>
      </w:r>
      <w:r w:rsidR="00CE7734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B4F57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="00CE7734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выполнения конкурсного задания использует инструмент: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9"/>
        <w:gridCol w:w="5401"/>
      </w:tblGrid>
      <w:tr w:rsidR="00CE7734" w:rsidRPr="00C70D3E" w14:paraId="03611CD8" w14:textId="77777777" w:rsidTr="00095932">
        <w:tc>
          <w:tcPr>
            <w:tcW w:w="5000" w:type="pct"/>
            <w:gridSpan w:val="2"/>
            <w:shd w:val="clear" w:color="auto" w:fill="auto"/>
            <w:vAlign w:val="center"/>
          </w:tcPr>
          <w:p w14:paraId="7A900D74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инструмента</w:t>
            </w:r>
          </w:p>
        </w:tc>
      </w:tr>
      <w:tr w:rsidR="00CE7734" w:rsidRPr="00C70D3E" w14:paraId="1E343244" w14:textId="77777777" w:rsidTr="00095932">
        <w:tc>
          <w:tcPr>
            <w:tcW w:w="2178" w:type="pct"/>
            <w:shd w:val="clear" w:color="auto" w:fill="auto"/>
            <w:vAlign w:val="center"/>
          </w:tcPr>
          <w:p w14:paraId="3F9C4E21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использует самостоятельно</w:t>
            </w:r>
          </w:p>
        </w:tc>
        <w:tc>
          <w:tcPr>
            <w:tcW w:w="2822" w:type="pct"/>
            <w:shd w:val="clear" w:color="auto" w:fill="auto"/>
            <w:vAlign w:val="center"/>
          </w:tcPr>
          <w:p w14:paraId="6A6E22A6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использует под наблюдением эксперта или назначенного ответственного лица старше 18 лет</w:t>
            </w:r>
          </w:p>
        </w:tc>
      </w:tr>
      <w:tr w:rsidR="00CE7734" w:rsidRPr="00C70D3E" w14:paraId="214379D6" w14:textId="77777777" w:rsidTr="00095932">
        <w:tc>
          <w:tcPr>
            <w:tcW w:w="2178" w:type="pct"/>
            <w:shd w:val="clear" w:color="auto" w:fill="auto"/>
            <w:vAlign w:val="center"/>
          </w:tcPr>
          <w:p w14:paraId="53792D20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Иглы для инъекции одноразовые</w:t>
            </w:r>
          </w:p>
        </w:tc>
        <w:tc>
          <w:tcPr>
            <w:tcW w:w="2822" w:type="pct"/>
            <w:shd w:val="clear" w:color="auto" w:fill="auto"/>
            <w:vAlign w:val="center"/>
          </w:tcPr>
          <w:p w14:paraId="6AC4F6F8" w14:textId="77777777" w:rsidR="00CE7734" w:rsidRPr="00C70D3E" w:rsidRDefault="00C04DC7" w:rsidP="00F3091A">
            <w:pPr>
              <w:tabs>
                <w:tab w:val="left" w:pos="9214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7734" w:rsidRPr="00C70D3E" w14:paraId="05A2A1BC" w14:textId="77777777" w:rsidTr="00095932">
        <w:tc>
          <w:tcPr>
            <w:tcW w:w="2178" w:type="pct"/>
            <w:shd w:val="clear" w:color="auto" w:fill="auto"/>
            <w:vAlign w:val="center"/>
          </w:tcPr>
          <w:p w14:paraId="34A5D664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Ножницы медицинские прямые, тупоконечные</w:t>
            </w:r>
          </w:p>
        </w:tc>
        <w:tc>
          <w:tcPr>
            <w:tcW w:w="2822" w:type="pct"/>
            <w:shd w:val="clear" w:color="auto" w:fill="auto"/>
            <w:vAlign w:val="center"/>
          </w:tcPr>
          <w:p w14:paraId="591E9763" w14:textId="77777777" w:rsidR="00CE7734" w:rsidRPr="00C70D3E" w:rsidRDefault="00C04DC7" w:rsidP="00F3091A">
            <w:pPr>
              <w:tabs>
                <w:tab w:val="left" w:pos="9214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7734" w:rsidRPr="00C70D3E" w14:paraId="6FCCBFAB" w14:textId="77777777" w:rsidTr="00095932">
        <w:tc>
          <w:tcPr>
            <w:tcW w:w="2178" w:type="pct"/>
            <w:shd w:val="clear" w:color="auto" w:fill="auto"/>
            <w:vAlign w:val="center"/>
          </w:tcPr>
          <w:p w14:paraId="4B236AEF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Пинцет анатомический</w:t>
            </w:r>
          </w:p>
        </w:tc>
        <w:tc>
          <w:tcPr>
            <w:tcW w:w="2822" w:type="pct"/>
            <w:shd w:val="clear" w:color="auto" w:fill="auto"/>
            <w:vAlign w:val="center"/>
          </w:tcPr>
          <w:p w14:paraId="28CA3129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7734" w:rsidRPr="00C70D3E" w14:paraId="2D508580" w14:textId="77777777" w:rsidTr="00095932">
        <w:tc>
          <w:tcPr>
            <w:tcW w:w="2178" w:type="pct"/>
            <w:shd w:val="clear" w:color="auto" w:fill="auto"/>
            <w:vAlign w:val="center"/>
          </w:tcPr>
          <w:p w14:paraId="1CE1F1CB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Пинцет хирургический</w:t>
            </w:r>
          </w:p>
        </w:tc>
        <w:tc>
          <w:tcPr>
            <w:tcW w:w="2822" w:type="pct"/>
            <w:shd w:val="clear" w:color="auto" w:fill="auto"/>
            <w:vAlign w:val="center"/>
          </w:tcPr>
          <w:p w14:paraId="2305B72A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7734" w:rsidRPr="00C70D3E" w14:paraId="439BAC1B" w14:textId="77777777" w:rsidTr="00095932">
        <w:tc>
          <w:tcPr>
            <w:tcW w:w="2178" w:type="pct"/>
            <w:shd w:val="clear" w:color="auto" w:fill="auto"/>
            <w:vAlign w:val="center"/>
          </w:tcPr>
          <w:p w14:paraId="051E3EAB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Термометр медицинский контактный / бесконтактный</w:t>
            </w:r>
          </w:p>
        </w:tc>
        <w:tc>
          <w:tcPr>
            <w:tcW w:w="2822" w:type="pct"/>
            <w:shd w:val="clear" w:color="auto" w:fill="auto"/>
            <w:vAlign w:val="center"/>
          </w:tcPr>
          <w:p w14:paraId="7456DE50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r w:rsidR="003E4518"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ермометр медицинский контактный</w:t>
            </w: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 бесконтактный</w:t>
            </w:r>
          </w:p>
        </w:tc>
      </w:tr>
      <w:tr w:rsidR="00CE7734" w:rsidRPr="00C70D3E" w14:paraId="7443EDBE" w14:textId="77777777" w:rsidTr="00095932">
        <w:tc>
          <w:tcPr>
            <w:tcW w:w="2178" w:type="pct"/>
            <w:shd w:val="clear" w:color="auto" w:fill="auto"/>
            <w:vAlign w:val="center"/>
          </w:tcPr>
          <w:p w14:paraId="46266A30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Шприц медицинский для инъекций</w:t>
            </w:r>
          </w:p>
        </w:tc>
        <w:tc>
          <w:tcPr>
            <w:tcW w:w="2822" w:type="pct"/>
            <w:shd w:val="clear" w:color="auto" w:fill="auto"/>
            <w:vAlign w:val="center"/>
          </w:tcPr>
          <w:p w14:paraId="4AC4A03C" w14:textId="77777777" w:rsidR="00CE7734" w:rsidRPr="00C70D3E" w:rsidRDefault="00C04DC7" w:rsidP="00F3091A">
            <w:pPr>
              <w:tabs>
                <w:tab w:val="left" w:pos="9214"/>
              </w:tabs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7734" w:rsidRPr="00C70D3E" w14:paraId="40FDCED6" w14:textId="77777777" w:rsidTr="00095932">
        <w:tc>
          <w:tcPr>
            <w:tcW w:w="2178" w:type="pct"/>
            <w:shd w:val="clear" w:color="auto" w:fill="auto"/>
            <w:vAlign w:val="center"/>
          </w:tcPr>
          <w:p w14:paraId="6D048AF5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Катетер периферический</w:t>
            </w:r>
          </w:p>
        </w:tc>
        <w:tc>
          <w:tcPr>
            <w:tcW w:w="2822" w:type="pct"/>
            <w:shd w:val="clear" w:color="auto" w:fill="auto"/>
            <w:vAlign w:val="center"/>
          </w:tcPr>
          <w:p w14:paraId="6253B96F" w14:textId="77777777" w:rsidR="00CE7734" w:rsidRPr="00C70D3E" w:rsidRDefault="00C04DC7" w:rsidP="00F3091A">
            <w:pPr>
              <w:tabs>
                <w:tab w:val="left" w:pos="9214"/>
              </w:tabs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7734" w:rsidRPr="00C70D3E" w14:paraId="653491B7" w14:textId="77777777" w:rsidTr="00095932">
        <w:tc>
          <w:tcPr>
            <w:tcW w:w="2178" w:type="pct"/>
            <w:shd w:val="clear" w:color="auto" w:fill="auto"/>
            <w:vAlign w:val="center"/>
          </w:tcPr>
          <w:p w14:paraId="63F4B6B7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Система для вливания инфузионных растворов</w:t>
            </w:r>
          </w:p>
        </w:tc>
        <w:tc>
          <w:tcPr>
            <w:tcW w:w="2822" w:type="pct"/>
            <w:shd w:val="clear" w:color="auto" w:fill="auto"/>
            <w:vAlign w:val="center"/>
          </w:tcPr>
          <w:p w14:paraId="3E12758E" w14:textId="77777777" w:rsidR="00CE7734" w:rsidRPr="00C70D3E" w:rsidRDefault="00C04DC7" w:rsidP="00F3091A">
            <w:pPr>
              <w:tabs>
                <w:tab w:val="left" w:pos="9214"/>
              </w:tabs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2CC6FE1C" w14:textId="43279B02" w:rsidR="00CE7734" w:rsidRPr="00C70D3E" w:rsidRDefault="00C70D3E" w:rsidP="00F3091A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1.4. </w:t>
      </w:r>
      <w:r w:rsidR="00CB4F57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="00CE7734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выполнения конкурсного задания использует оборудование: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9"/>
        <w:gridCol w:w="5801"/>
      </w:tblGrid>
      <w:tr w:rsidR="00CE7734" w:rsidRPr="00C70D3E" w14:paraId="0B76B284" w14:textId="77777777" w:rsidTr="00095932">
        <w:tc>
          <w:tcPr>
            <w:tcW w:w="5000" w:type="pct"/>
            <w:gridSpan w:val="2"/>
            <w:shd w:val="clear" w:color="auto" w:fill="auto"/>
            <w:vAlign w:val="center"/>
          </w:tcPr>
          <w:p w14:paraId="690F4FD6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оборудования</w:t>
            </w:r>
          </w:p>
        </w:tc>
      </w:tr>
      <w:tr w:rsidR="00CE7734" w:rsidRPr="00C70D3E" w14:paraId="597D1272" w14:textId="77777777" w:rsidTr="00095932">
        <w:tc>
          <w:tcPr>
            <w:tcW w:w="1969" w:type="pct"/>
            <w:shd w:val="clear" w:color="auto" w:fill="auto"/>
            <w:vAlign w:val="center"/>
          </w:tcPr>
          <w:p w14:paraId="63AB2966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использует самостоятельно</w:t>
            </w:r>
          </w:p>
        </w:tc>
        <w:tc>
          <w:tcPr>
            <w:tcW w:w="3031" w:type="pct"/>
            <w:shd w:val="clear" w:color="auto" w:fill="auto"/>
            <w:vAlign w:val="center"/>
          </w:tcPr>
          <w:p w14:paraId="386017C7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CE7734" w:rsidRPr="00C70D3E" w14:paraId="2E3A3DE2" w14:textId="77777777" w:rsidTr="00095932">
        <w:tc>
          <w:tcPr>
            <w:tcW w:w="1969" w:type="pct"/>
            <w:shd w:val="clear" w:color="auto" w:fill="auto"/>
            <w:vAlign w:val="center"/>
          </w:tcPr>
          <w:p w14:paraId="2E39817F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Анализатор уровня глюкозы, гемоглобина, холестерина</w:t>
            </w:r>
          </w:p>
        </w:tc>
        <w:tc>
          <w:tcPr>
            <w:tcW w:w="3031" w:type="pct"/>
            <w:shd w:val="clear" w:color="auto" w:fill="auto"/>
            <w:vAlign w:val="center"/>
          </w:tcPr>
          <w:p w14:paraId="6F29B60F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Анализатор уровня глюкозы, гемоглобина, холестерина</w:t>
            </w:r>
          </w:p>
        </w:tc>
      </w:tr>
      <w:tr w:rsidR="00CE7734" w:rsidRPr="00C70D3E" w14:paraId="53021BC7" w14:textId="77777777" w:rsidTr="00095932">
        <w:tc>
          <w:tcPr>
            <w:tcW w:w="1969" w:type="pct"/>
            <w:shd w:val="clear" w:color="auto" w:fill="auto"/>
            <w:vAlign w:val="center"/>
          </w:tcPr>
          <w:p w14:paraId="0B64D841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Небулайзер</w:t>
            </w:r>
          </w:p>
        </w:tc>
        <w:tc>
          <w:tcPr>
            <w:tcW w:w="3031" w:type="pct"/>
            <w:shd w:val="clear" w:color="auto" w:fill="auto"/>
            <w:vAlign w:val="center"/>
          </w:tcPr>
          <w:p w14:paraId="36C8DE3A" w14:textId="77777777" w:rsidR="00CE7734" w:rsidRPr="00C70D3E" w:rsidRDefault="00C04DC7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7734" w:rsidRPr="00C70D3E" w14:paraId="4568DEF9" w14:textId="77777777" w:rsidTr="00095932">
        <w:tc>
          <w:tcPr>
            <w:tcW w:w="1969" w:type="pct"/>
            <w:shd w:val="clear" w:color="auto" w:fill="auto"/>
            <w:vAlign w:val="center"/>
          </w:tcPr>
          <w:p w14:paraId="12F090CA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Контейнер для дезинфекции с емкостью 1л, 3л, 5л</w:t>
            </w:r>
          </w:p>
        </w:tc>
        <w:tc>
          <w:tcPr>
            <w:tcW w:w="3031" w:type="pct"/>
            <w:shd w:val="clear" w:color="auto" w:fill="auto"/>
            <w:vAlign w:val="center"/>
          </w:tcPr>
          <w:p w14:paraId="31EF53A6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7734" w:rsidRPr="00C70D3E" w14:paraId="0EF87372" w14:textId="77777777" w:rsidTr="00095932">
        <w:tc>
          <w:tcPr>
            <w:tcW w:w="1969" w:type="pct"/>
            <w:shd w:val="clear" w:color="auto" w:fill="auto"/>
            <w:vAlign w:val="center"/>
          </w:tcPr>
          <w:p w14:paraId="633EBDDD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Контейнер для сбора медицинских отходов </w:t>
            </w:r>
            <w:proofErr w:type="spellStart"/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классаА</w:t>
            </w:r>
            <w:proofErr w:type="spellEnd"/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Б</w:t>
            </w:r>
          </w:p>
        </w:tc>
        <w:tc>
          <w:tcPr>
            <w:tcW w:w="3031" w:type="pct"/>
            <w:shd w:val="clear" w:color="auto" w:fill="auto"/>
            <w:vAlign w:val="center"/>
          </w:tcPr>
          <w:p w14:paraId="7906A518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7734" w:rsidRPr="00C70D3E" w14:paraId="1B24BA6C" w14:textId="77777777" w:rsidTr="00095932">
        <w:tc>
          <w:tcPr>
            <w:tcW w:w="1969" w:type="pct"/>
            <w:shd w:val="clear" w:color="auto" w:fill="auto"/>
            <w:vAlign w:val="center"/>
          </w:tcPr>
          <w:p w14:paraId="6C719B47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Контейнер для сбора отходов класса В с </w:t>
            </w:r>
            <w:proofErr w:type="spellStart"/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иглосъемником</w:t>
            </w:r>
            <w:proofErr w:type="spellEnd"/>
          </w:p>
        </w:tc>
        <w:tc>
          <w:tcPr>
            <w:tcW w:w="3031" w:type="pct"/>
            <w:shd w:val="clear" w:color="auto" w:fill="auto"/>
            <w:vAlign w:val="center"/>
          </w:tcPr>
          <w:p w14:paraId="5D5EDBD7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7734" w:rsidRPr="00C70D3E" w14:paraId="5C71F557" w14:textId="77777777" w:rsidTr="00095932">
        <w:tc>
          <w:tcPr>
            <w:tcW w:w="1969" w:type="pct"/>
            <w:shd w:val="clear" w:color="auto" w:fill="auto"/>
            <w:vAlign w:val="center"/>
          </w:tcPr>
          <w:p w14:paraId="6B10899D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0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Пикфлоуметр</w:t>
            </w:r>
            <w:proofErr w:type="spellEnd"/>
          </w:p>
        </w:tc>
        <w:tc>
          <w:tcPr>
            <w:tcW w:w="3031" w:type="pct"/>
            <w:shd w:val="clear" w:color="auto" w:fill="auto"/>
            <w:vAlign w:val="center"/>
          </w:tcPr>
          <w:p w14:paraId="747C37B4" w14:textId="77777777" w:rsidR="00CE7734" w:rsidRPr="00C70D3E" w:rsidRDefault="00C04DC7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002E6" w:rsidRPr="00C70D3E" w14:paraId="74074E7C" w14:textId="77777777" w:rsidTr="00095932">
        <w:tc>
          <w:tcPr>
            <w:tcW w:w="1969" w:type="pct"/>
            <w:shd w:val="clear" w:color="auto" w:fill="auto"/>
            <w:vAlign w:val="center"/>
          </w:tcPr>
          <w:p w14:paraId="1ADDFBAD" w14:textId="77777777" w:rsidR="008002E6" w:rsidRPr="00C70D3E" w:rsidRDefault="008002E6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Спирометр</w:t>
            </w:r>
          </w:p>
        </w:tc>
        <w:tc>
          <w:tcPr>
            <w:tcW w:w="3031" w:type="pct"/>
            <w:shd w:val="clear" w:color="auto" w:fill="auto"/>
            <w:vAlign w:val="center"/>
          </w:tcPr>
          <w:p w14:paraId="510CD2FF" w14:textId="77777777" w:rsidR="008002E6" w:rsidRPr="00C70D3E" w:rsidRDefault="00C04DC7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7734" w:rsidRPr="00C70D3E" w14:paraId="13E2EF49" w14:textId="77777777" w:rsidTr="00095932">
        <w:tc>
          <w:tcPr>
            <w:tcW w:w="1969" w:type="pct"/>
            <w:shd w:val="clear" w:color="auto" w:fill="auto"/>
            <w:vAlign w:val="center"/>
          </w:tcPr>
          <w:p w14:paraId="575AE0AF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Пульсоксиметр для определения уровня сатурации крови</w:t>
            </w:r>
          </w:p>
        </w:tc>
        <w:tc>
          <w:tcPr>
            <w:tcW w:w="3031" w:type="pct"/>
            <w:shd w:val="clear" w:color="auto" w:fill="auto"/>
            <w:vAlign w:val="center"/>
          </w:tcPr>
          <w:p w14:paraId="546A7A4E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Пульсоксиметр для определения уровня сатурации крови</w:t>
            </w:r>
          </w:p>
        </w:tc>
      </w:tr>
      <w:tr w:rsidR="00CE7734" w:rsidRPr="00C70D3E" w14:paraId="53B9942F" w14:textId="77777777" w:rsidTr="00095932">
        <w:tc>
          <w:tcPr>
            <w:tcW w:w="1969" w:type="pct"/>
            <w:shd w:val="clear" w:color="auto" w:fill="auto"/>
            <w:vAlign w:val="center"/>
          </w:tcPr>
          <w:p w14:paraId="04027B0C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Электрокардиограф </w:t>
            </w:r>
          </w:p>
        </w:tc>
        <w:tc>
          <w:tcPr>
            <w:tcW w:w="3031" w:type="pct"/>
            <w:shd w:val="clear" w:color="auto" w:fill="auto"/>
            <w:vAlign w:val="center"/>
          </w:tcPr>
          <w:p w14:paraId="6E371F53" w14:textId="77777777" w:rsidR="00CE7734" w:rsidRPr="00C70D3E" w:rsidRDefault="00C04DC7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Портативный э</w:t>
            </w:r>
            <w:r w:rsidR="00CE7734" w:rsidRPr="00C70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лектрокардиограф</w:t>
            </w:r>
          </w:p>
        </w:tc>
      </w:tr>
      <w:tr w:rsidR="00CE7734" w:rsidRPr="00C70D3E" w14:paraId="3731E9EB" w14:textId="77777777" w:rsidTr="00095932"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6B19C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Ростомер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85BAE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Ростомер</w:t>
            </w:r>
          </w:p>
        </w:tc>
      </w:tr>
      <w:tr w:rsidR="00CE7734" w:rsidRPr="00C70D3E" w14:paraId="33A47EC9" w14:textId="77777777" w:rsidTr="00095932"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7AFB2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Весы напольные медицинские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BF28B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Весы напольные медицинские</w:t>
            </w:r>
            <w:r w:rsidR="00C04D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универсальные </w:t>
            </w:r>
          </w:p>
        </w:tc>
      </w:tr>
    </w:tbl>
    <w:p w14:paraId="48A0B904" w14:textId="77777777" w:rsidR="003E4518" w:rsidRPr="00C70D3E" w:rsidRDefault="003E4518" w:rsidP="00F3091A">
      <w:pPr>
        <w:tabs>
          <w:tab w:val="left" w:pos="9214"/>
        </w:tabs>
        <w:spacing w:after="0"/>
        <w:ind w:right="14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8E699AE" w14:textId="018A9108" w:rsidR="00CE7734" w:rsidRPr="00C70D3E" w:rsidRDefault="00C70D3E" w:rsidP="00F3091A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1.5. </w:t>
      </w:r>
      <w:r w:rsidR="00CB4F57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="00CE7734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выполнения задания использует химические, дезинфекционные, лекарственные средства (плацебо):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6"/>
        <w:gridCol w:w="5688"/>
      </w:tblGrid>
      <w:tr w:rsidR="00CE7734" w:rsidRPr="00C70D3E" w14:paraId="74806614" w14:textId="77777777" w:rsidTr="00095932">
        <w:trPr>
          <w:trHeight w:val="267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1A29023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ind w:left="18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CE7734" w:rsidRPr="00C70D3E" w14:paraId="5694BFA0" w14:textId="77777777" w:rsidTr="00095932">
        <w:trPr>
          <w:trHeight w:val="242"/>
        </w:trPr>
        <w:tc>
          <w:tcPr>
            <w:tcW w:w="1963" w:type="pct"/>
            <w:shd w:val="clear" w:color="auto" w:fill="auto"/>
            <w:vAlign w:val="center"/>
          </w:tcPr>
          <w:p w14:paraId="7CD90586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Использует самостоятельно</w:t>
            </w:r>
          </w:p>
        </w:tc>
        <w:tc>
          <w:tcPr>
            <w:tcW w:w="3037" w:type="pct"/>
            <w:shd w:val="clear" w:color="auto" w:fill="auto"/>
            <w:vAlign w:val="center"/>
          </w:tcPr>
          <w:p w14:paraId="2CB5D40D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CE7734" w:rsidRPr="00C70D3E" w14:paraId="07570097" w14:textId="77777777" w:rsidTr="00095932">
        <w:trPr>
          <w:trHeight w:val="242"/>
        </w:trPr>
        <w:tc>
          <w:tcPr>
            <w:tcW w:w="1963" w:type="pct"/>
            <w:shd w:val="clear" w:color="auto" w:fill="auto"/>
            <w:vAlign w:val="center"/>
          </w:tcPr>
          <w:p w14:paraId="23885337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Антисептик на основе спирта для обработки рук</w:t>
            </w:r>
          </w:p>
        </w:tc>
        <w:tc>
          <w:tcPr>
            <w:tcW w:w="3037" w:type="pct"/>
            <w:shd w:val="clear" w:color="auto" w:fill="auto"/>
            <w:vAlign w:val="center"/>
          </w:tcPr>
          <w:p w14:paraId="3FED22A6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Антисептик на основе спирта для обработки рук</w:t>
            </w:r>
          </w:p>
        </w:tc>
      </w:tr>
      <w:tr w:rsidR="00CE7734" w:rsidRPr="00C70D3E" w14:paraId="7C4EC366" w14:textId="77777777" w:rsidTr="00095932">
        <w:trPr>
          <w:trHeight w:val="242"/>
        </w:trPr>
        <w:tc>
          <w:tcPr>
            <w:tcW w:w="1963" w:type="pct"/>
            <w:shd w:val="clear" w:color="auto" w:fill="auto"/>
            <w:vAlign w:val="center"/>
          </w:tcPr>
          <w:p w14:paraId="2FBE62DE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Дезинфицирующее средство для обработки поверхностей</w:t>
            </w:r>
          </w:p>
        </w:tc>
        <w:tc>
          <w:tcPr>
            <w:tcW w:w="3037" w:type="pct"/>
            <w:shd w:val="clear" w:color="auto" w:fill="auto"/>
            <w:vAlign w:val="center"/>
          </w:tcPr>
          <w:p w14:paraId="35E3B976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Дезинфицирующее средство для обработки поверхностей</w:t>
            </w:r>
          </w:p>
        </w:tc>
      </w:tr>
      <w:tr w:rsidR="00CE7734" w:rsidRPr="00C70D3E" w14:paraId="1AC8E75D" w14:textId="77777777" w:rsidTr="00095932">
        <w:trPr>
          <w:trHeight w:val="242"/>
        </w:trPr>
        <w:tc>
          <w:tcPr>
            <w:tcW w:w="1963" w:type="pct"/>
            <w:shd w:val="clear" w:color="auto" w:fill="auto"/>
            <w:vAlign w:val="center"/>
          </w:tcPr>
          <w:p w14:paraId="74AB1098" w14:textId="07054869" w:rsidR="00CE7734" w:rsidRPr="00C70D3E" w:rsidRDefault="00CE7734" w:rsidP="00F3091A">
            <w:pPr>
              <w:tabs>
                <w:tab w:val="left" w:pos="9214"/>
              </w:tabs>
              <w:spacing w:after="0"/>
              <w:ind w:right="128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Лекарственный препарат </w:t>
            </w:r>
            <w:r w:rsidR="00C32745"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E81C87"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ампулах (</w:t>
            </w: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плацебо)</w:t>
            </w:r>
          </w:p>
        </w:tc>
        <w:tc>
          <w:tcPr>
            <w:tcW w:w="3037" w:type="pct"/>
            <w:shd w:val="clear" w:color="auto" w:fill="auto"/>
            <w:vAlign w:val="center"/>
          </w:tcPr>
          <w:p w14:paraId="61A890D3" w14:textId="77777777" w:rsidR="00CE7734" w:rsidRPr="00C70D3E" w:rsidRDefault="00C04DC7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47799" w:rsidRPr="00C70D3E" w14:paraId="2F66A99A" w14:textId="77777777" w:rsidTr="00095932">
        <w:trPr>
          <w:trHeight w:val="242"/>
        </w:trPr>
        <w:tc>
          <w:tcPr>
            <w:tcW w:w="1963" w:type="pct"/>
            <w:shd w:val="clear" w:color="auto" w:fill="auto"/>
            <w:vAlign w:val="center"/>
          </w:tcPr>
          <w:p w14:paraId="2860A62A" w14:textId="4CD93099" w:rsidR="00047799" w:rsidRPr="00C70D3E" w:rsidRDefault="00047799" w:rsidP="00F3091A">
            <w:pPr>
              <w:tabs>
                <w:tab w:val="left" w:pos="9214"/>
              </w:tabs>
              <w:spacing w:after="0"/>
              <w:ind w:right="128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Лекарственный препарат в </w:t>
            </w:r>
            <w:r w:rsidR="00E81C87"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таблетках (</w:t>
            </w: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плацебо)</w:t>
            </w:r>
          </w:p>
        </w:tc>
        <w:tc>
          <w:tcPr>
            <w:tcW w:w="3037" w:type="pct"/>
            <w:shd w:val="clear" w:color="auto" w:fill="auto"/>
            <w:vAlign w:val="center"/>
          </w:tcPr>
          <w:p w14:paraId="1ED368C2" w14:textId="77777777" w:rsidR="00047799" w:rsidRPr="00C70D3E" w:rsidRDefault="00C04DC7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7734" w:rsidRPr="00C70D3E" w14:paraId="13303C31" w14:textId="77777777" w:rsidTr="00095932">
        <w:trPr>
          <w:trHeight w:val="242"/>
        </w:trPr>
        <w:tc>
          <w:tcPr>
            <w:tcW w:w="1963" w:type="pct"/>
            <w:shd w:val="clear" w:color="auto" w:fill="auto"/>
            <w:vAlign w:val="center"/>
          </w:tcPr>
          <w:p w14:paraId="10854B98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Салфетки с антисептиком</w:t>
            </w:r>
          </w:p>
        </w:tc>
        <w:tc>
          <w:tcPr>
            <w:tcW w:w="3037" w:type="pct"/>
            <w:shd w:val="clear" w:color="auto" w:fill="auto"/>
            <w:vAlign w:val="center"/>
          </w:tcPr>
          <w:p w14:paraId="64B1C71B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Салфетки с антисептиком</w:t>
            </w:r>
          </w:p>
        </w:tc>
      </w:tr>
    </w:tbl>
    <w:p w14:paraId="3C81CE10" w14:textId="2E0E6BD7" w:rsidR="00CE7734" w:rsidRPr="00C70D3E" w:rsidRDefault="00C70D3E" w:rsidP="00F3091A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1.6.</w:t>
      </w:r>
      <w:r w:rsidR="00CE7734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 выполнении конкурсного задания на </w:t>
      </w:r>
      <w:r w:rsidR="00CB4F57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="00CE7734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а могут воздействовать следующие вредные и (или) опасные факторы:</w:t>
      </w:r>
    </w:p>
    <w:p w14:paraId="5ACB005F" w14:textId="77777777" w:rsidR="00CE7734" w:rsidRPr="00C70D3E" w:rsidRDefault="00CE7734" w:rsidP="00F3091A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Физические:</w:t>
      </w:r>
    </w:p>
    <w:p w14:paraId="38DA1E12" w14:textId="77777777" w:rsidR="00CE7734" w:rsidRPr="00C70D3E" w:rsidRDefault="00CE7734" w:rsidP="00F3091A">
      <w:pPr>
        <w:numPr>
          <w:ilvl w:val="0"/>
          <w:numId w:val="1"/>
        </w:numPr>
        <w:tabs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режущие и колющие предметы;</w:t>
      </w:r>
    </w:p>
    <w:p w14:paraId="22C05F0C" w14:textId="77777777" w:rsidR="00CE7734" w:rsidRPr="00C70D3E" w:rsidRDefault="00CE7734" w:rsidP="00F3091A">
      <w:pPr>
        <w:numPr>
          <w:ilvl w:val="0"/>
          <w:numId w:val="1"/>
        </w:numPr>
        <w:tabs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травмы при использовании предметов, оборудования;</w:t>
      </w:r>
    </w:p>
    <w:p w14:paraId="490B2647" w14:textId="77777777" w:rsidR="00CE7734" w:rsidRPr="00C70D3E" w:rsidRDefault="00CE7734" w:rsidP="00F3091A">
      <w:pPr>
        <w:numPr>
          <w:ilvl w:val="0"/>
          <w:numId w:val="1"/>
        </w:numPr>
        <w:tabs>
          <w:tab w:val="left" w:pos="426"/>
          <w:tab w:val="left" w:pos="1418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травмы при несоблюдении правил биомеханики;</w:t>
      </w:r>
    </w:p>
    <w:p w14:paraId="4BC8403E" w14:textId="77777777" w:rsidR="00CE7734" w:rsidRPr="00C70D3E" w:rsidRDefault="00CE7734" w:rsidP="00F3091A">
      <w:pPr>
        <w:numPr>
          <w:ilvl w:val="0"/>
          <w:numId w:val="1"/>
        </w:numPr>
        <w:tabs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повышение напряжения в электрической цепи;</w:t>
      </w:r>
    </w:p>
    <w:p w14:paraId="5C556B2E" w14:textId="77777777" w:rsidR="00CE7734" w:rsidRPr="00C70D3E" w:rsidRDefault="00CE7734" w:rsidP="00F3091A">
      <w:pPr>
        <w:numPr>
          <w:ilvl w:val="0"/>
          <w:numId w:val="1"/>
        </w:numPr>
        <w:tabs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замыкание, удар электрическим током;</w:t>
      </w:r>
    </w:p>
    <w:p w14:paraId="53FDA9B0" w14:textId="77777777" w:rsidR="00CE7734" w:rsidRPr="00C70D3E" w:rsidRDefault="00CE7734" w:rsidP="00F3091A">
      <w:pPr>
        <w:numPr>
          <w:ilvl w:val="0"/>
          <w:numId w:val="1"/>
        </w:numPr>
        <w:tabs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опасность возникновения пожара. </w:t>
      </w:r>
    </w:p>
    <w:p w14:paraId="4563A6F2" w14:textId="77777777" w:rsidR="00CE7734" w:rsidRPr="00C70D3E" w:rsidRDefault="00CE7734" w:rsidP="00F3091A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Химические:</w:t>
      </w:r>
    </w:p>
    <w:p w14:paraId="1B085BDF" w14:textId="77777777" w:rsidR="00CE7734" w:rsidRPr="00C70D3E" w:rsidRDefault="00CE7734" w:rsidP="00F3091A">
      <w:pPr>
        <w:numPr>
          <w:ilvl w:val="0"/>
          <w:numId w:val="2"/>
        </w:numPr>
        <w:tabs>
          <w:tab w:val="left" w:pos="426"/>
          <w:tab w:val="left" w:pos="1418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воздействия химических веществ, входящих в состав медицинских лекарственных препаратов;</w:t>
      </w:r>
    </w:p>
    <w:p w14:paraId="2AB93834" w14:textId="77777777" w:rsidR="00CE7734" w:rsidRPr="00C70D3E" w:rsidRDefault="00CE7734" w:rsidP="00F3091A">
      <w:pPr>
        <w:numPr>
          <w:ilvl w:val="0"/>
          <w:numId w:val="2"/>
        </w:numPr>
        <w:tabs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воздействия химических веществ, входящих в состав дезинфекционных средств.</w:t>
      </w:r>
    </w:p>
    <w:p w14:paraId="1EADF397" w14:textId="77777777" w:rsidR="00CE7734" w:rsidRPr="00C70D3E" w:rsidRDefault="00CE7734" w:rsidP="00F3091A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Психологические:</w:t>
      </w:r>
    </w:p>
    <w:p w14:paraId="1266B363" w14:textId="77777777" w:rsidR="00CE7734" w:rsidRPr="00C70D3E" w:rsidRDefault="00CE7734" w:rsidP="00F3091A">
      <w:pPr>
        <w:numPr>
          <w:ilvl w:val="0"/>
          <w:numId w:val="5"/>
        </w:numPr>
        <w:tabs>
          <w:tab w:val="left" w:pos="426"/>
          <w:tab w:val="left" w:pos="1418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чрезмерное напряжение внимания, усиленная нагрузка на зрение;</w:t>
      </w:r>
    </w:p>
    <w:p w14:paraId="08FC940A" w14:textId="77777777" w:rsidR="00CE7734" w:rsidRPr="00C70D3E" w:rsidRDefault="00CE7734" w:rsidP="00F3091A">
      <w:pPr>
        <w:numPr>
          <w:ilvl w:val="0"/>
          <w:numId w:val="4"/>
        </w:numPr>
        <w:tabs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чрезмерное эмоциональное напряжение;</w:t>
      </w:r>
    </w:p>
    <w:p w14:paraId="5CC80A83" w14:textId="77777777" w:rsidR="00CE7734" w:rsidRPr="00C70D3E" w:rsidRDefault="00CE7734" w:rsidP="00F3091A">
      <w:pPr>
        <w:numPr>
          <w:ilvl w:val="0"/>
          <w:numId w:val="3"/>
        </w:numPr>
        <w:tabs>
          <w:tab w:val="left" w:pos="426"/>
          <w:tab w:val="left" w:pos="1418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нервно-психические перегрузки.</w:t>
      </w:r>
    </w:p>
    <w:p w14:paraId="01483D5A" w14:textId="77777777" w:rsidR="00394324" w:rsidRPr="00C70D3E" w:rsidRDefault="00394324" w:rsidP="00F3091A">
      <w:pPr>
        <w:tabs>
          <w:tab w:val="left" w:pos="426"/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B665F8A" w14:textId="77777777" w:rsidR="00CE7734" w:rsidRPr="00C70D3E" w:rsidRDefault="00C70D3E" w:rsidP="00F3091A">
      <w:pPr>
        <w:tabs>
          <w:tab w:val="left" w:pos="284"/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1.7.</w:t>
      </w:r>
      <w:r w:rsidR="00CE7734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Применяемые во время выполнения конкурсного задания средства индивидуальной защиты:</w:t>
      </w:r>
    </w:p>
    <w:p w14:paraId="316C13AA" w14:textId="77777777" w:rsidR="00CE7734" w:rsidRPr="00C70D3E" w:rsidRDefault="00CE7734" w:rsidP="00F3091A">
      <w:pPr>
        <w:numPr>
          <w:ilvl w:val="0"/>
          <w:numId w:val="6"/>
        </w:numPr>
        <w:tabs>
          <w:tab w:val="left" w:pos="284"/>
          <w:tab w:val="left" w:pos="426"/>
          <w:tab w:val="left" w:pos="1418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халат;</w:t>
      </w:r>
    </w:p>
    <w:p w14:paraId="1A3B4098" w14:textId="77777777" w:rsidR="00CE7734" w:rsidRPr="00C70D3E" w:rsidRDefault="00CE7734" w:rsidP="00F3091A">
      <w:pPr>
        <w:numPr>
          <w:ilvl w:val="0"/>
          <w:numId w:val="6"/>
        </w:numPr>
        <w:tabs>
          <w:tab w:val="left" w:pos="284"/>
          <w:tab w:val="left" w:pos="426"/>
          <w:tab w:val="left" w:pos="1418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респиратор;</w:t>
      </w:r>
    </w:p>
    <w:p w14:paraId="6E29C6E8" w14:textId="77777777" w:rsidR="00CE7734" w:rsidRPr="00C70D3E" w:rsidRDefault="00CE7734" w:rsidP="00F3091A">
      <w:pPr>
        <w:numPr>
          <w:ilvl w:val="0"/>
          <w:numId w:val="6"/>
        </w:numPr>
        <w:tabs>
          <w:tab w:val="left" w:pos="284"/>
          <w:tab w:val="left" w:pos="426"/>
          <w:tab w:val="left" w:pos="1418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халат одноразовый;</w:t>
      </w:r>
    </w:p>
    <w:p w14:paraId="53C09B41" w14:textId="77777777" w:rsidR="00CE7734" w:rsidRPr="00C70D3E" w:rsidRDefault="00CE7734" w:rsidP="00F3091A">
      <w:pPr>
        <w:numPr>
          <w:ilvl w:val="0"/>
          <w:numId w:val="6"/>
        </w:numPr>
        <w:tabs>
          <w:tab w:val="left" w:pos="284"/>
          <w:tab w:val="left" w:pos="426"/>
          <w:tab w:val="left" w:pos="1418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шапочка из хлопчатобумажной ткани;</w:t>
      </w:r>
    </w:p>
    <w:p w14:paraId="1F10F8E3" w14:textId="77777777" w:rsidR="00CE7734" w:rsidRPr="00C70D3E" w:rsidRDefault="00CE7734" w:rsidP="00F3091A">
      <w:pPr>
        <w:numPr>
          <w:ilvl w:val="0"/>
          <w:numId w:val="6"/>
        </w:numPr>
        <w:tabs>
          <w:tab w:val="left" w:pos="284"/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шапочка одноразовая;</w:t>
      </w:r>
    </w:p>
    <w:p w14:paraId="6928E1FF" w14:textId="77777777" w:rsidR="00CE7734" w:rsidRPr="00C70D3E" w:rsidRDefault="00CE7734" w:rsidP="00F3091A">
      <w:pPr>
        <w:numPr>
          <w:ilvl w:val="0"/>
          <w:numId w:val="6"/>
        </w:numPr>
        <w:tabs>
          <w:tab w:val="left" w:pos="284"/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маска одноразовая, медицинская трехслойная из нетканого материала на резинке;</w:t>
      </w:r>
    </w:p>
    <w:p w14:paraId="6072E30E" w14:textId="77777777" w:rsidR="00CE7734" w:rsidRPr="00C70D3E" w:rsidRDefault="00CE7734" w:rsidP="00F3091A">
      <w:pPr>
        <w:numPr>
          <w:ilvl w:val="0"/>
          <w:numId w:val="6"/>
        </w:numPr>
        <w:tabs>
          <w:tab w:val="left" w:pos="284"/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перчатки медицинские нестерильные;</w:t>
      </w:r>
    </w:p>
    <w:p w14:paraId="327D6DBF" w14:textId="77777777" w:rsidR="00CE7734" w:rsidRPr="00C70D3E" w:rsidRDefault="00CE7734" w:rsidP="00F3091A">
      <w:pPr>
        <w:numPr>
          <w:ilvl w:val="0"/>
          <w:numId w:val="6"/>
        </w:numPr>
        <w:tabs>
          <w:tab w:val="left" w:pos="284"/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перчатки медицинские стерильные;</w:t>
      </w:r>
    </w:p>
    <w:p w14:paraId="10E8142D" w14:textId="77777777" w:rsidR="00CE7734" w:rsidRPr="00C70D3E" w:rsidRDefault="00CE7734" w:rsidP="00F3091A">
      <w:pPr>
        <w:numPr>
          <w:ilvl w:val="0"/>
          <w:numId w:val="6"/>
        </w:numPr>
        <w:tabs>
          <w:tab w:val="left" w:pos="284"/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защитные очки;</w:t>
      </w:r>
    </w:p>
    <w:p w14:paraId="325AC961" w14:textId="77777777" w:rsidR="00CE7734" w:rsidRPr="00C70D3E" w:rsidRDefault="00CE7734" w:rsidP="00F3091A">
      <w:pPr>
        <w:numPr>
          <w:ilvl w:val="0"/>
          <w:numId w:val="6"/>
        </w:numPr>
        <w:tabs>
          <w:tab w:val="left" w:pos="284"/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защитные нарукавники;</w:t>
      </w:r>
    </w:p>
    <w:p w14:paraId="5FEC6F92" w14:textId="77777777" w:rsidR="00CE7734" w:rsidRPr="00C70D3E" w:rsidRDefault="00CE7734" w:rsidP="00F3091A">
      <w:pPr>
        <w:numPr>
          <w:ilvl w:val="0"/>
          <w:numId w:val="6"/>
        </w:numPr>
        <w:tabs>
          <w:tab w:val="left" w:pos="284"/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тапочки (обувь с фиксирующимся задником, с нескользящей подошвой, материал верха устойчивый к обработке дезинфекционными средствами);</w:t>
      </w:r>
    </w:p>
    <w:p w14:paraId="0C810C02" w14:textId="77777777" w:rsidR="00CE7734" w:rsidRPr="00C70D3E" w:rsidRDefault="00CE7734" w:rsidP="00F3091A">
      <w:pPr>
        <w:numPr>
          <w:ilvl w:val="0"/>
          <w:numId w:val="6"/>
        </w:numPr>
        <w:tabs>
          <w:tab w:val="left" w:pos="284"/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фартук непромокаемый.</w:t>
      </w:r>
    </w:p>
    <w:p w14:paraId="4DB665A5" w14:textId="432A4775" w:rsidR="00CE7734" w:rsidRPr="00C70D3E" w:rsidRDefault="00CE7734" w:rsidP="00F3091A">
      <w:pPr>
        <w:tabs>
          <w:tab w:val="left" w:pos="284"/>
          <w:tab w:val="left" w:pos="426"/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При работе с бактерицидными лампами:</w:t>
      </w:r>
    </w:p>
    <w:p w14:paraId="69663844" w14:textId="77777777" w:rsidR="00CE7734" w:rsidRPr="00C70D3E" w:rsidRDefault="00CE7734" w:rsidP="00F3091A">
      <w:pPr>
        <w:numPr>
          <w:ilvl w:val="0"/>
          <w:numId w:val="6"/>
        </w:numPr>
        <w:tabs>
          <w:tab w:val="left" w:pos="284"/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защитные очки.</w:t>
      </w:r>
    </w:p>
    <w:p w14:paraId="118973EE" w14:textId="77777777" w:rsidR="00CE7734" w:rsidRPr="00C70D3E" w:rsidRDefault="00CE7734" w:rsidP="00F3091A">
      <w:pPr>
        <w:tabs>
          <w:tab w:val="left" w:pos="284"/>
          <w:tab w:val="left" w:pos="993"/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При приготовлении дезинфицирующих растворов:</w:t>
      </w:r>
    </w:p>
    <w:p w14:paraId="6131222A" w14:textId="77777777" w:rsidR="00CE7734" w:rsidRPr="00C70D3E" w:rsidRDefault="00CE7734" w:rsidP="00F3091A">
      <w:pPr>
        <w:numPr>
          <w:ilvl w:val="0"/>
          <w:numId w:val="6"/>
        </w:numPr>
        <w:tabs>
          <w:tab w:val="left" w:pos="284"/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респиратор;</w:t>
      </w:r>
    </w:p>
    <w:p w14:paraId="34F881A5" w14:textId="77777777" w:rsidR="00CE7734" w:rsidRPr="00C70D3E" w:rsidRDefault="00CE7734" w:rsidP="00F3091A">
      <w:pPr>
        <w:numPr>
          <w:ilvl w:val="0"/>
          <w:numId w:val="6"/>
        </w:numPr>
        <w:tabs>
          <w:tab w:val="left" w:pos="284"/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халат одноразовый;</w:t>
      </w:r>
    </w:p>
    <w:p w14:paraId="3C926F5B" w14:textId="77777777" w:rsidR="00CE7734" w:rsidRPr="00C70D3E" w:rsidRDefault="00CE7734" w:rsidP="00F3091A">
      <w:pPr>
        <w:numPr>
          <w:ilvl w:val="0"/>
          <w:numId w:val="6"/>
        </w:numPr>
        <w:tabs>
          <w:tab w:val="left" w:pos="284"/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шапочка одноразовая; </w:t>
      </w:r>
    </w:p>
    <w:p w14:paraId="58C6DCC9" w14:textId="77777777" w:rsidR="00CE7734" w:rsidRPr="00C70D3E" w:rsidRDefault="00CE7734" w:rsidP="00F3091A">
      <w:pPr>
        <w:numPr>
          <w:ilvl w:val="0"/>
          <w:numId w:val="6"/>
        </w:numPr>
        <w:tabs>
          <w:tab w:val="left" w:pos="284"/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маска одноразовая;</w:t>
      </w:r>
    </w:p>
    <w:p w14:paraId="6010E5FB" w14:textId="77777777" w:rsidR="00CE7734" w:rsidRPr="00C70D3E" w:rsidRDefault="00CE7734" w:rsidP="00F3091A">
      <w:pPr>
        <w:numPr>
          <w:ilvl w:val="0"/>
          <w:numId w:val="6"/>
        </w:numPr>
        <w:tabs>
          <w:tab w:val="left" w:pos="284"/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защитный костюм;</w:t>
      </w:r>
    </w:p>
    <w:p w14:paraId="0353BBA8" w14:textId="77777777" w:rsidR="00CE7734" w:rsidRPr="00C70D3E" w:rsidRDefault="00CE7734" w:rsidP="00F3091A">
      <w:pPr>
        <w:numPr>
          <w:ilvl w:val="0"/>
          <w:numId w:val="6"/>
        </w:numPr>
        <w:tabs>
          <w:tab w:val="left" w:pos="284"/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защитные очки; </w:t>
      </w:r>
    </w:p>
    <w:p w14:paraId="3E52DDF8" w14:textId="77777777" w:rsidR="00CE7734" w:rsidRPr="00C70D3E" w:rsidRDefault="00CE7734" w:rsidP="00F3091A">
      <w:pPr>
        <w:numPr>
          <w:ilvl w:val="0"/>
          <w:numId w:val="6"/>
        </w:numPr>
        <w:tabs>
          <w:tab w:val="left" w:pos="284"/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перчатки медицинские нестерильные.</w:t>
      </w:r>
    </w:p>
    <w:p w14:paraId="0C1A46F2" w14:textId="77777777" w:rsidR="00C70D3E" w:rsidRDefault="00C70D3E" w:rsidP="00F3091A">
      <w:pPr>
        <w:tabs>
          <w:tab w:val="left" w:pos="284"/>
          <w:tab w:val="left" w:pos="921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7205FD8" w14:textId="77777777" w:rsidR="00CE7734" w:rsidRPr="00C70D3E" w:rsidRDefault="00C70D3E" w:rsidP="00F3091A">
      <w:pPr>
        <w:tabs>
          <w:tab w:val="left" w:pos="28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BC2B01">
        <w:rPr>
          <w:rFonts w:ascii="Times New Roman" w:eastAsia="Calibri" w:hAnsi="Times New Roman" w:cs="Times New Roman"/>
          <w:sz w:val="28"/>
          <w:szCs w:val="28"/>
          <w:lang w:eastAsia="ru-RU"/>
        </w:rPr>
        <w:t>1.8.</w:t>
      </w:r>
      <w:r w:rsidR="00CE7734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Знаки безопасности, используемые на рабочем месте, для обозначения присутствующих опасностей:</w:t>
      </w:r>
    </w:p>
    <w:p w14:paraId="6009C892" w14:textId="77777777" w:rsidR="00CE7734" w:rsidRPr="00C70D3E" w:rsidRDefault="00CE7734" w:rsidP="00F3091A">
      <w:pPr>
        <w:tabs>
          <w:tab w:val="left" w:pos="426"/>
          <w:tab w:val="left" w:pos="921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3B15948" wp14:editId="75BB152A">
            <wp:extent cx="438150" cy="361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знак Опасность поражения электрическим током.</w:t>
      </w:r>
    </w:p>
    <w:p w14:paraId="7260607A" w14:textId="77777777" w:rsidR="00CE7734" w:rsidRPr="00C70D3E" w:rsidRDefault="00CE7734" w:rsidP="00F3091A">
      <w:pPr>
        <w:tabs>
          <w:tab w:val="left" w:pos="426"/>
          <w:tab w:val="left" w:pos="921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527EFC2" wp14:editId="0825B6ED">
            <wp:extent cx="457200" cy="3714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знак </w:t>
      </w:r>
      <w:proofErr w:type="spellStart"/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Пожароопасно</w:t>
      </w:r>
      <w:proofErr w:type="spellEnd"/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. Легковоспламеняющиеся вещества.</w:t>
      </w:r>
    </w:p>
    <w:p w14:paraId="7662278C" w14:textId="77777777" w:rsidR="00CE7734" w:rsidRPr="00C70D3E" w:rsidRDefault="00CE7734" w:rsidP="00F3091A">
      <w:pPr>
        <w:tabs>
          <w:tab w:val="left" w:pos="426"/>
          <w:tab w:val="left" w:pos="921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9E76695" wp14:editId="2D573CB8">
            <wp:extent cx="466725" cy="3905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знак Осторожно. Вредные для здоровья аллергические вещества.</w:t>
      </w:r>
    </w:p>
    <w:p w14:paraId="2E94102F" w14:textId="77777777" w:rsidR="00CE7734" w:rsidRPr="00C70D3E" w:rsidRDefault="00CE7734" w:rsidP="00F3091A">
      <w:pPr>
        <w:tabs>
          <w:tab w:val="left" w:pos="426"/>
          <w:tab w:val="left" w:pos="921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6C1297A" wp14:editId="3B60DD80">
            <wp:extent cx="466725" cy="3905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Предупредительный знак "Осторожно. Скользко".</w:t>
      </w:r>
    </w:p>
    <w:p w14:paraId="013DAB54" w14:textId="77777777" w:rsidR="00CE7734" w:rsidRPr="00C70D3E" w:rsidRDefault="00CE7734" w:rsidP="00F3091A">
      <w:pPr>
        <w:tabs>
          <w:tab w:val="left" w:pos="426"/>
          <w:tab w:val="left" w:pos="921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E1E497A" wp14:editId="3AF575DB">
            <wp:extent cx="476250" cy="3905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Предупредительный знак опасности "Осторожно. Холод".</w:t>
      </w:r>
    </w:p>
    <w:p w14:paraId="35E2573C" w14:textId="77777777" w:rsidR="00CE7734" w:rsidRPr="00C70D3E" w:rsidRDefault="00CE7734" w:rsidP="00F3091A">
      <w:pPr>
        <w:tabs>
          <w:tab w:val="left" w:pos="426"/>
          <w:tab w:val="left" w:pos="921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24960" behindDoc="1" locked="0" layoutInCell="1" allowOverlap="1" wp14:anchorId="75B736A9" wp14:editId="10B8E503">
            <wp:simplePos x="0" y="0"/>
            <wp:positionH relativeFrom="column">
              <wp:posOffset>3474720</wp:posOffset>
            </wp:positionH>
            <wp:positionV relativeFrom="paragraph">
              <wp:posOffset>147955</wp:posOffset>
            </wp:positionV>
            <wp:extent cx="452120" cy="426085"/>
            <wp:effectExtent l="0" t="0" r="5080" b="0"/>
            <wp:wrapTight wrapText="bothSides">
              <wp:wrapPolygon edited="0">
                <wp:start x="0" y="0"/>
                <wp:lineTo x="0" y="20280"/>
                <wp:lineTo x="20933" y="20280"/>
                <wp:lineTo x="20933" y="0"/>
                <wp:lineTo x="0" y="0"/>
              </wp:wrapPolygon>
            </wp:wrapTight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7396899" w14:textId="77777777" w:rsidR="00CE7734" w:rsidRPr="00C70D3E" w:rsidRDefault="00CE7734" w:rsidP="00F3091A">
      <w:pPr>
        <w:numPr>
          <w:ilvl w:val="0"/>
          <w:numId w:val="7"/>
        </w:numPr>
        <w:tabs>
          <w:tab w:val="left" w:pos="426"/>
          <w:tab w:val="left" w:pos="993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F 04 Огнетушитель </w:t>
      </w:r>
    </w:p>
    <w:p w14:paraId="006E85AF" w14:textId="77777777" w:rsidR="00CE7734" w:rsidRPr="00C70D3E" w:rsidRDefault="00CE7734" w:rsidP="00F3091A">
      <w:pPr>
        <w:tabs>
          <w:tab w:val="left" w:pos="426"/>
          <w:tab w:val="left" w:pos="993"/>
          <w:tab w:val="left" w:pos="9214"/>
        </w:tabs>
        <w:spacing w:after="0"/>
        <w:ind w:right="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35200" behindDoc="1" locked="0" layoutInCell="1" allowOverlap="1" wp14:anchorId="2036620F" wp14:editId="615C953E">
            <wp:simplePos x="0" y="0"/>
            <wp:positionH relativeFrom="column">
              <wp:posOffset>3247390</wp:posOffset>
            </wp:positionH>
            <wp:positionV relativeFrom="paragraph">
              <wp:posOffset>153035</wp:posOffset>
            </wp:positionV>
            <wp:extent cx="902970" cy="474980"/>
            <wp:effectExtent l="0" t="0" r="0" b="1270"/>
            <wp:wrapTight wrapText="bothSides">
              <wp:wrapPolygon edited="0">
                <wp:start x="0" y="0"/>
                <wp:lineTo x="0" y="20791"/>
                <wp:lineTo x="20962" y="20791"/>
                <wp:lineTo x="20962" y="0"/>
                <wp:lineTo x="0" y="0"/>
              </wp:wrapPolygon>
            </wp:wrapTight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97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B0B44B8" w14:textId="77777777" w:rsidR="00CE7734" w:rsidRPr="00C70D3E" w:rsidRDefault="00CE7734" w:rsidP="00F3091A">
      <w:pPr>
        <w:numPr>
          <w:ilvl w:val="0"/>
          <w:numId w:val="7"/>
        </w:numPr>
        <w:tabs>
          <w:tab w:val="left" w:pos="426"/>
          <w:tab w:val="left" w:pos="993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E 22 Указатель выхода 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14:paraId="6A581EE2" w14:textId="77777777" w:rsidR="00CE7734" w:rsidRPr="00C70D3E" w:rsidRDefault="00CE7734" w:rsidP="00F3091A">
      <w:pPr>
        <w:tabs>
          <w:tab w:val="left" w:pos="426"/>
          <w:tab w:val="left" w:pos="993"/>
          <w:tab w:val="left" w:pos="9214"/>
        </w:tabs>
        <w:spacing w:after="0"/>
        <w:ind w:right="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45440" behindDoc="0" locked="0" layoutInCell="1" allowOverlap="1" wp14:anchorId="37D6436A" wp14:editId="31E515D2">
            <wp:simplePos x="0" y="0"/>
            <wp:positionH relativeFrom="column">
              <wp:posOffset>3276600</wp:posOffset>
            </wp:positionH>
            <wp:positionV relativeFrom="paragraph">
              <wp:posOffset>141605</wp:posOffset>
            </wp:positionV>
            <wp:extent cx="857885" cy="469900"/>
            <wp:effectExtent l="0" t="0" r="0" b="635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885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1A5B9DA" w14:textId="77777777" w:rsidR="00CE7734" w:rsidRPr="00C70D3E" w:rsidRDefault="00CE7734" w:rsidP="00F3091A">
      <w:pPr>
        <w:numPr>
          <w:ilvl w:val="0"/>
          <w:numId w:val="7"/>
        </w:numPr>
        <w:tabs>
          <w:tab w:val="left" w:pos="426"/>
          <w:tab w:val="left" w:pos="993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E 23 Указатель запасного выхода </w:t>
      </w:r>
    </w:p>
    <w:p w14:paraId="5DD7B803" w14:textId="77777777" w:rsidR="00CE7734" w:rsidRPr="00C70D3E" w:rsidRDefault="00CE7734" w:rsidP="00F3091A">
      <w:pPr>
        <w:tabs>
          <w:tab w:val="left" w:pos="426"/>
          <w:tab w:val="left" w:pos="9214"/>
        </w:tabs>
        <w:spacing w:after="0"/>
        <w:ind w:right="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5680" behindDoc="1" locked="0" layoutInCell="1" allowOverlap="1" wp14:anchorId="3C82EABD" wp14:editId="05741926">
            <wp:simplePos x="0" y="0"/>
            <wp:positionH relativeFrom="column">
              <wp:posOffset>4526915</wp:posOffset>
            </wp:positionH>
            <wp:positionV relativeFrom="paragraph">
              <wp:posOffset>1270</wp:posOffset>
            </wp:positionV>
            <wp:extent cx="487680" cy="502285"/>
            <wp:effectExtent l="0" t="0" r="7620" b="0"/>
            <wp:wrapTight wrapText="bothSides">
              <wp:wrapPolygon edited="0">
                <wp:start x="0" y="0"/>
                <wp:lineTo x="0" y="20480"/>
                <wp:lineTo x="21094" y="20480"/>
                <wp:lineTo x="21094" y="0"/>
                <wp:lineTo x="0" y="0"/>
              </wp:wrapPolygon>
            </wp:wrapTight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50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7BB206F" w14:textId="77777777" w:rsidR="00CE7734" w:rsidRPr="00C70D3E" w:rsidRDefault="00CE7734" w:rsidP="00F3091A">
      <w:pPr>
        <w:numPr>
          <w:ilvl w:val="0"/>
          <w:numId w:val="12"/>
        </w:numPr>
        <w:tabs>
          <w:tab w:val="left" w:pos="426"/>
          <w:tab w:val="left" w:pos="993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EC 01 Аптечка первой медицинской помощи</w:t>
      </w:r>
    </w:p>
    <w:p w14:paraId="20D817E5" w14:textId="77777777" w:rsidR="00D07EB4" w:rsidRPr="00C70D3E" w:rsidRDefault="00D07EB4" w:rsidP="00F3091A">
      <w:pPr>
        <w:tabs>
          <w:tab w:val="left" w:pos="426"/>
          <w:tab w:val="left" w:pos="921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D19704E" w14:textId="7A6532B1" w:rsidR="00CE7734" w:rsidRPr="00C70D3E" w:rsidRDefault="00BC2B01" w:rsidP="00F3091A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1.9. </w:t>
      </w:r>
      <w:r w:rsidR="00CE7734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несчастном случае пострадавший или очевидец несчастного случая обязан немедленно сообщить о случившемся экспертам. </w:t>
      </w:r>
    </w:p>
    <w:p w14:paraId="73F61814" w14:textId="77777777" w:rsidR="00CE7734" w:rsidRPr="00C70D3E" w:rsidRDefault="00CE7734" w:rsidP="00F3091A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В помещении на каждой рабочей площадке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4306BCDD" w14:textId="5B262E39" w:rsidR="00CE7734" w:rsidRPr="00C70D3E" w:rsidRDefault="00CE7734" w:rsidP="00F3091A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возникновения несчастного случая или болезни </w:t>
      </w:r>
      <w:r w:rsidR="00CB4F57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</w:t>
      </w:r>
      <w:r w:rsidR="00CB4F57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от дальнейшего участия в Чемпионате ввиду болезни или несчастного случая, он получит баллы за любую завершенную работу. </w:t>
      </w:r>
    </w:p>
    <w:p w14:paraId="74883F07" w14:textId="77777777" w:rsidR="00CE7734" w:rsidRPr="00C70D3E" w:rsidRDefault="00CE7734" w:rsidP="00F3091A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18498996" w14:textId="5586818D" w:rsidR="00CE7734" w:rsidRPr="00C70D3E" w:rsidRDefault="00BC2B01" w:rsidP="00F3091A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1.10.</w:t>
      </w:r>
      <w:r w:rsidR="00CE7734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B4F57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Конкурсанты</w:t>
      </w:r>
      <w:r w:rsidR="00CE7734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, допустившие невыполнение или нарушение инструкции по охране труда, привлекаются к ответственности</w:t>
      </w:r>
      <w:r w:rsidR="00047799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5830022D" w14:textId="0E5FB046" w:rsidR="00CE7734" w:rsidRPr="00C70D3E" w:rsidRDefault="00CE7734" w:rsidP="00F3091A">
      <w:pPr>
        <w:tabs>
          <w:tab w:val="left" w:pos="709"/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Несоблюдение </w:t>
      </w:r>
      <w:r w:rsidR="00CB4F57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44D06B83" w14:textId="755C03FC" w:rsidR="00D07EB4" w:rsidRPr="00C70D3E" w:rsidRDefault="00D07EB4" w:rsidP="00F3091A">
      <w:pPr>
        <w:tabs>
          <w:tab w:val="left" w:pos="921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AB96167" w14:textId="77777777" w:rsidR="00CE7734" w:rsidRPr="0033486D" w:rsidRDefault="00CE7734" w:rsidP="00F3091A">
      <w:pPr>
        <w:pStyle w:val="1"/>
        <w:numPr>
          <w:ilvl w:val="0"/>
          <w:numId w:val="23"/>
        </w:numPr>
        <w:tabs>
          <w:tab w:val="left" w:pos="1134"/>
        </w:tabs>
        <w:spacing w:line="276" w:lineRule="auto"/>
        <w:ind w:left="0" w:firstLine="709"/>
        <w:rPr>
          <w:rFonts w:eastAsia="Arial"/>
          <w:lang w:eastAsia="ru-RU"/>
        </w:rPr>
      </w:pPr>
      <w:bookmarkStart w:id="6" w:name="_Toc116544232"/>
      <w:bookmarkStart w:id="7" w:name="_Toc206431408"/>
      <w:r w:rsidRPr="0033486D">
        <w:rPr>
          <w:rFonts w:eastAsia="Arial"/>
          <w:lang w:eastAsia="ru-RU"/>
        </w:rPr>
        <w:t>Требование охраны труда перед началом работы</w:t>
      </w:r>
      <w:bookmarkEnd w:id="6"/>
      <w:bookmarkEnd w:id="7"/>
    </w:p>
    <w:p w14:paraId="46C63B13" w14:textId="34849AD2" w:rsidR="00CE7734" w:rsidRPr="00C70D3E" w:rsidRDefault="00CE7734" w:rsidP="00F3091A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Перед началом работы </w:t>
      </w:r>
      <w:r w:rsidR="00CB4F57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конкурсанты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должны выполнить следующее:</w:t>
      </w:r>
    </w:p>
    <w:p w14:paraId="3DD5129B" w14:textId="14438D64" w:rsidR="00CE7734" w:rsidRPr="00C70D3E" w:rsidRDefault="00F909AE" w:rsidP="00F3091A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2.1. В день Д</w:t>
      </w:r>
      <w:r w:rsidR="00CE7734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-1 все </w:t>
      </w:r>
      <w:r w:rsidR="00CB4F57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конкурсанты</w:t>
      </w:r>
      <w:r w:rsidR="00CE7734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медицинского кабинета, питьевой воды, подготовить рабочее мест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о в соответствии с О</w:t>
      </w:r>
      <w:r w:rsidR="00CE7734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писанием компетенции.</w:t>
      </w:r>
    </w:p>
    <w:p w14:paraId="3237A1D2" w14:textId="77777777" w:rsidR="00CE7734" w:rsidRPr="00C70D3E" w:rsidRDefault="00CE7734" w:rsidP="00F3091A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Проверить специальную одежду, обувь и др. с</w:t>
      </w:r>
      <w:r w:rsidR="00BC2B01">
        <w:rPr>
          <w:rFonts w:ascii="Times New Roman" w:eastAsia="Calibri" w:hAnsi="Times New Roman" w:cs="Times New Roman"/>
          <w:sz w:val="28"/>
          <w:szCs w:val="28"/>
          <w:lang w:eastAsia="ru-RU"/>
        </w:rPr>
        <w:t>редства индивидуальной защиты. На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деть необходимые средства защиты для выполнения подготовки рабочего места, инструментов и оборудования.</w:t>
      </w:r>
    </w:p>
    <w:p w14:paraId="1B47C324" w14:textId="0B8AB62F" w:rsidR="00CE7734" w:rsidRPr="00C70D3E" w:rsidRDefault="00CE7734" w:rsidP="00F3091A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окончании ознакомительного периода, </w:t>
      </w:r>
      <w:r w:rsidR="00CB4F57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конкурсанты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подтверждают свое ознакомление со всеми процессами, подписав </w:t>
      </w:r>
      <w:r w:rsidR="00F909AE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протокол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прохождения инструктажа по работе на оборудовании по форме, определенной Оргкомитетом. </w:t>
      </w:r>
    </w:p>
    <w:p w14:paraId="2B160B5B" w14:textId="77777777" w:rsidR="00CE7734" w:rsidRPr="00C70D3E" w:rsidRDefault="00CE7734" w:rsidP="00F3091A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2.2. Подготовить рабочее место:</w:t>
      </w:r>
    </w:p>
    <w:p w14:paraId="07BE5C48" w14:textId="77777777" w:rsidR="00CE7734" w:rsidRPr="00C70D3E" w:rsidRDefault="00CE7734" w:rsidP="00F3091A">
      <w:pPr>
        <w:numPr>
          <w:ilvl w:val="0"/>
          <w:numId w:val="6"/>
        </w:numPr>
        <w:tabs>
          <w:tab w:val="left" w:pos="426"/>
          <w:tab w:val="left" w:pos="127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14:paraId="2CE6EECE" w14:textId="77777777" w:rsidR="00CE7734" w:rsidRPr="00C70D3E" w:rsidRDefault="00CE7734" w:rsidP="00F3091A">
      <w:pPr>
        <w:numPr>
          <w:ilvl w:val="0"/>
          <w:numId w:val="6"/>
        </w:numPr>
        <w:tabs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убедиться в наличии свободных проходов в пределах рабочей зоны;</w:t>
      </w:r>
    </w:p>
    <w:p w14:paraId="3264149A" w14:textId="77777777" w:rsidR="00CE7734" w:rsidRPr="00C70D3E" w:rsidRDefault="00CE7734" w:rsidP="00F3091A">
      <w:pPr>
        <w:numPr>
          <w:ilvl w:val="0"/>
          <w:numId w:val="6"/>
        </w:numPr>
        <w:tabs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убедиться в том, что проход к противопожарному инвентарю и запасным выходам свободен;</w:t>
      </w:r>
    </w:p>
    <w:p w14:paraId="44772186" w14:textId="77777777" w:rsidR="00CE7734" w:rsidRPr="00C70D3E" w:rsidRDefault="00CE7734" w:rsidP="00F3091A">
      <w:pPr>
        <w:numPr>
          <w:ilvl w:val="0"/>
          <w:numId w:val="6"/>
        </w:numPr>
        <w:tabs>
          <w:tab w:val="left" w:pos="426"/>
          <w:tab w:val="left" w:pos="1418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оценить состояние поверхности пола на всем рабочем маршруте (отсутствие выбоин, неровностей, скользкости);</w:t>
      </w:r>
    </w:p>
    <w:p w14:paraId="294DF9C2" w14:textId="77777777" w:rsidR="00CE7734" w:rsidRPr="00C70D3E" w:rsidRDefault="00CE7734" w:rsidP="00F3091A">
      <w:pPr>
        <w:numPr>
          <w:ilvl w:val="0"/>
          <w:numId w:val="6"/>
        </w:numPr>
        <w:tabs>
          <w:tab w:val="left" w:pos="426"/>
          <w:tab w:val="left" w:pos="127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проверить правильность подключения оборудования, применяемого в работе;</w:t>
      </w:r>
    </w:p>
    <w:p w14:paraId="2F73466B" w14:textId="77777777" w:rsidR="00CE7734" w:rsidRPr="00C70D3E" w:rsidRDefault="00CE7734" w:rsidP="00F3091A">
      <w:pPr>
        <w:numPr>
          <w:ilvl w:val="0"/>
          <w:numId w:val="6"/>
        </w:numPr>
        <w:tabs>
          <w:tab w:val="left" w:pos="426"/>
          <w:tab w:val="left" w:pos="1134"/>
          <w:tab w:val="left" w:pos="127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убедиться в достаточности освещенности;</w:t>
      </w:r>
    </w:p>
    <w:p w14:paraId="74614086" w14:textId="77777777" w:rsidR="00CE7734" w:rsidRPr="00C70D3E" w:rsidRDefault="00CE7734" w:rsidP="00F3091A">
      <w:pPr>
        <w:numPr>
          <w:ilvl w:val="0"/>
          <w:numId w:val="6"/>
        </w:numPr>
        <w:tabs>
          <w:tab w:val="left" w:pos="426"/>
          <w:tab w:val="left" w:pos="127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4933F18A" w14:textId="77777777" w:rsidR="00CE7734" w:rsidRPr="00C70D3E" w:rsidRDefault="00CE7734" w:rsidP="00F3091A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2.3. Подготовить инструменты и оборудование, разрешенное к самостоятельной работе: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5"/>
        <w:gridCol w:w="6125"/>
      </w:tblGrid>
      <w:tr w:rsidR="00CE7734" w:rsidRPr="00C70D3E" w14:paraId="14BD821D" w14:textId="77777777" w:rsidTr="00095932">
        <w:trPr>
          <w:tblHeader/>
        </w:trPr>
        <w:tc>
          <w:tcPr>
            <w:tcW w:w="1800" w:type="pct"/>
            <w:shd w:val="clear" w:color="auto" w:fill="auto"/>
            <w:vAlign w:val="center"/>
          </w:tcPr>
          <w:p w14:paraId="68C61319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инструмента или оборудования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11D7895D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Правила подготовки к выполнению конкурсного задания</w:t>
            </w:r>
          </w:p>
        </w:tc>
      </w:tr>
      <w:tr w:rsidR="00CE7734" w:rsidRPr="00C70D3E" w14:paraId="3C65B2DD" w14:textId="77777777" w:rsidTr="00095932">
        <w:tc>
          <w:tcPr>
            <w:tcW w:w="1800" w:type="pct"/>
            <w:shd w:val="clear" w:color="auto" w:fill="auto"/>
            <w:vAlign w:val="center"/>
          </w:tcPr>
          <w:p w14:paraId="45355765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Аппарат для электрокардиографии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2A6694C2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Проверить исправность, подключить к сети.</w:t>
            </w:r>
          </w:p>
        </w:tc>
      </w:tr>
      <w:tr w:rsidR="00CE7734" w:rsidRPr="00C70D3E" w14:paraId="04CE9C15" w14:textId="77777777" w:rsidTr="00095932">
        <w:tc>
          <w:tcPr>
            <w:tcW w:w="1800" w:type="pct"/>
            <w:shd w:val="clear" w:color="auto" w:fill="auto"/>
            <w:vAlign w:val="center"/>
          </w:tcPr>
          <w:p w14:paraId="248BA0B4" w14:textId="77777777" w:rsidR="00CE7734" w:rsidRPr="00C70D3E" w:rsidRDefault="00462312" w:rsidP="00F3091A">
            <w:pPr>
              <w:tabs>
                <w:tab w:val="left" w:pos="9214"/>
              </w:tabs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Прибор для проведения измерения уровня сахара, холестерина и гемоглобина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1BA0D9C2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Соблюдать инструкцию по применению.</w:t>
            </w:r>
          </w:p>
        </w:tc>
      </w:tr>
      <w:tr w:rsidR="00CE7734" w:rsidRPr="00C70D3E" w14:paraId="2FD99569" w14:textId="77777777" w:rsidTr="00095932">
        <w:tc>
          <w:tcPr>
            <w:tcW w:w="1800" w:type="pct"/>
            <w:shd w:val="clear" w:color="auto" w:fill="auto"/>
            <w:vAlign w:val="center"/>
          </w:tcPr>
          <w:p w14:paraId="05467260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Контейнер для дезинфицирующих растворов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7A9E8ECF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Соблюдать правила работы с дезинфицирующим раствором, следовать инструкции по применению.</w:t>
            </w:r>
          </w:p>
        </w:tc>
      </w:tr>
      <w:tr w:rsidR="00CE7734" w:rsidRPr="00C70D3E" w14:paraId="17281649" w14:textId="77777777" w:rsidTr="00095932">
        <w:tc>
          <w:tcPr>
            <w:tcW w:w="1800" w:type="pct"/>
            <w:shd w:val="clear" w:color="auto" w:fill="auto"/>
            <w:vAlign w:val="center"/>
          </w:tcPr>
          <w:p w14:paraId="49459A83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Тонометр 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0E45645E" w14:textId="77777777" w:rsidR="00CE7734" w:rsidRPr="00C70D3E" w:rsidRDefault="00CE7734" w:rsidP="00F3091A">
            <w:pPr>
              <w:shd w:val="clear" w:color="auto" w:fill="FFFFFF"/>
              <w:tabs>
                <w:tab w:val="left" w:pos="9214"/>
              </w:tabs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Обработать антисептиком, проверить исправность.</w:t>
            </w:r>
          </w:p>
        </w:tc>
      </w:tr>
      <w:tr w:rsidR="00BC0EB4" w:rsidRPr="00C70D3E" w14:paraId="48C41BEE" w14:textId="77777777" w:rsidTr="00095932">
        <w:tc>
          <w:tcPr>
            <w:tcW w:w="1800" w:type="pct"/>
            <w:shd w:val="clear" w:color="auto" w:fill="auto"/>
            <w:vAlign w:val="center"/>
          </w:tcPr>
          <w:p w14:paraId="77EBA178" w14:textId="77777777" w:rsidR="00BC0EB4" w:rsidRPr="00C70D3E" w:rsidRDefault="00BC0EB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Пульсоксиметр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259E6637" w14:textId="77777777" w:rsidR="00BC0EB4" w:rsidRPr="00C70D3E" w:rsidRDefault="00BC0EB4" w:rsidP="00F3091A">
            <w:pPr>
              <w:shd w:val="clear" w:color="auto" w:fill="FFFFFF"/>
              <w:tabs>
                <w:tab w:val="left" w:pos="9214"/>
              </w:tabs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Соблюдать правила инструкции по применению.</w:t>
            </w:r>
          </w:p>
        </w:tc>
      </w:tr>
      <w:tr w:rsidR="00CE7734" w:rsidRPr="00C70D3E" w14:paraId="504AADF0" w14:textId="77777777" w:rsidTr="00095932">
        <w:tc>
          <w:tcPr>
            <w:tcW w:w="1800" w:type="pct"/>
            <w:shd w:val="clear" w:color="auto" w:fill="auto"/>
            <w:vAlign w:val="center"/>
          </w:tcPr>
          <w:p w14:paraId="26704C09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Укладка фельдшера 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3D21AF31" w14:textId="77777777" w:rsidR="00CE7734" w:rsidRPr="00C70D3E" w:rsidRDefault="003B06C2" w:rsidP="00F3091A">
            <w:pPr>
              <w:shd w:val="clear" w:color="auto" w:fill="FFFFFF"/>
              <w:tabs>
                <w:tab w:val="left" w:pos="9214"/>
              </w:tabs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7734" w:rsidRPr="00C70D3E" w14:paraId="2D1C455E" w14:textId="77777777" w:rsidTr="00095932">
        <w:tc>
          <w:tcPr>
            <w:tcW w:w="1800" w:type="pct"/>
            <w:shd w:val="clear" w:color="auto" w:fill="auto"/>
            <w:vAlign w:val="center"/>
          </w:tcPr>
          <w:p w14:paraId="5BFFA06F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Шприц медицинский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78BAB0C4" w14:textId="77777777" w:rsidR="00CE7734" w:rsidRPr="00C70D3E" w:rsidRDefault="003B06C2" w:rsidP="00F3091A">
            <w:pPr>
              <w:shd w:val="clear" w:color="auto" w:fill="FFFFFF"/>
              <w:tabs>
                <w:tab w:val="left" w:pos="9214"/>
              </w:tabs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7734" w:rsidRPr="00C70D3E" w14:paraId="5CD0775A" w14:textId="77777777" w:rsidTr="00095932">
        <w:tc>
          <w:tcPr>
            <w:tcW w:w="1800" w:type="pct"/>
            <w:shd w:val="clear" w:color="auto" w:fill="auto"/>
          </w:tcPr>
          <w:p w14:paraId="309DEBDC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Предметы одноразового пользования - перевязочный материал</w:t>
            </w:r>
          </w:p>
        </w:tc>
        <w:tc>
          <w:tcPr>
            <w:tcW w:w="3200" w:type="pct"/>
            <w:shd w:val="clear" w:color="auto" w:fill="auto"/>
          </w:tcPr>
          <w:p w14:paraId="356E200E" w14:textId="77777777" w:rsidR="00CE7734" w:rsidRPr="00C70D3E" w:rsidRDefault="00CE7734" w:rsidP="00F3091A">
            <w:pPr>
              <w:shd w:val="clear" w:color="auto" w:fill="FFFFFF"/>
              <w:tabs>
                <w:tab w:val="left" w:pos="9214"/>
              </w:tabs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После использования должны подвергаться дезинфекции с последующей утилизацией.</w:t>
            </w:r>
          </w:p>
        </w:tc>
      </w:tr>
      <w:tr w:rsidR="00CE7734" w:rsidRPr="00C70D3E" w14:paraId="595ACA38" w14:textId="77777777" w:rsidTr="00095932">
        <w:tc>
          <w:tcPr>
            <w:tcW w:w="1800" w:type="pct"/>
            <w:shd w:val="clear" w:color="auto" w:fill="auto"/>
          </w:tcPr>
          <w:p w14:paraId="447F8F5D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Ноутбук,</w:t>
            </w:r>
            <w:r w:rsidR="003B06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мышь, </w:t>
            </w:r>
          </w:p>
          <w:p w14:paraId="6CABAA30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клавиатура</w:t>
            </w:r>
          </w:p>
        </w:tc>
        <w:tc>
          <w:tcPr>
            <w:tcW w:w="3200" w:type="pct"/>
            <w:shd w:val="clear" w:color="auto" w:fill="auto"/>
          </w:tcPr>
          <w:p w14:paraId="10ACF79D" w14:textId="77777777" w:rsidR="00CE7734" w:rsidRPr="00C70D3E" w:rsidRDefault="00CE7734" w:rsidP="00F3091A">
            <w:pPr>
              <w:shd w:val="clear" w:color="auto" w:fill="FFFFFF"/>
              <w:tabs>
                <w:tab w:val="left" w:pos="9214"/>
              </w:tabs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проверить исправность оборудования и приспособлений:</w:t>
            </w:r>
          </w:p>
          <w:p w14:paraId="56A40565" w14:textId="77777777" w:rsidR="00CE7734" w:rsidRPr="00C70D3E" w:rsidRDefault="00CE7734" w:rsidP="00F3091A">
            <w:pPr>
              <w:shd w:val="clear" w:color="auto" w:fill="FFFFFF"/>
              <w:tabs>
                <w:tab w:val="left" w:pos="9214"/>
              </w:tabs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исправность работы мыши и клавиатуры;</w:t>
            </w:r>
          </w:p>
          <w:p w14:paraId="6D6FD8D8" w14:textId="77777777" w:rsidR="00CE7734" w:rsidRPr="00C70D3E" w:rsidRDefault="00CE7734" w:rsidP="00F3091A">
            <w:pPr>
              <w:shd w:val="clear" w:color="auto" w:fill="FFFFFF"/>
              <w:tabs>
                <w:tab w:val="left" w:pos="9214"/>
              </w:tabs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исправность цветопередачи экрана ноутбука;</w:t>
            </w:r>
          </w:p>
          <w:p w14:paraId="76DEB88C" w14:textId="77777777" w:rsidR="00CE7734" w:rsidRPr="00C70D3E" w:rsidRDefault="00CE7734" w:rsidP="00F3091A">
            <w:pPr>
              <w:shd w:val="clear" w:color="auto" w:fill="FFFFFF"/>
              <w:tabs>
                <w:tab w:val="left" w:pos="9214"/>
              </w:tabs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отсутствие розеток и/или иных проводов в зоне досягаемости.</w:t>
            </w:r>
          </w:p>
        </w:tc>
      </w:tr>
    </w:tbl>
    <w:p w14:paraId="0B0CADD3" w14:textId="22195B47" w:rsidR="00CE7734" w:rsidRPr="00C70D3E" w:rsidRDefault="00CE7734" w:rsidP="00F3091A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</w:t>
      </w:r>
      <w:r w:rsidR="00CB4F57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конкурсанты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могут принимать посильное участие в подготовке под непосредственным руководством и в присутствии эксперта.</w:t>
      </w:r>
    </w:p>
    <w:p w14:paraId="00752537" w14:textId="77777777" w:rsidR="00CE7734" w:rsidRPr="00C70D3E" w:rsidRDefault="00CE7734" w:rsidP="00F3091A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2.4.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29214CE1" w14:textId="77777777" w:rsidR="00CE7734" w:rsidRPr="00C70D3E" w:rsidRDefault="00CE7734" w:rsidP="00F3091A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Привести в порядок рабочую специальную одежду и обувь: заправить одежду и застегнуть ее на все пуговицы, надеть головной убор, подготовить перчатки и защитные очки.</w:t>
      </w:r>
    </w:p>
    <w:p w14:paraId="7D8F196B" w14:textId="77777777" w:rsidR="00CE7734" w:rsidRPr="00C70D3E" w:rsidRDefault="00CE7734" w:rsidP="00F3091A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2.5. Ежедневно, перед началом выполнения конкурсного задания, в процессе подготовки рабочего места:</w:t>
      </w:r>
    </w:p>
    <w:p w14:paraId="75CF26BA" w14:textId="77777777" w:rsidR="00CE7734" w:rsidRPr="00C70D3E" w:rsidRDefault="00CE7734" w:rsidP="00F3091A">
      <w:pPr>
        <w:numPr>
          <w:ilvl w:val="0"/>
          <w:numId w:val="14"/>
        </w:numPr>
        <w:tabs>
          <w:tab w:val="left" w:pos="142"/>
          <w:tab w:val="left" w:pos="426"/>
          <w:tab w:val="left" w:pos="1276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осмотреть и привести в порядок рабочее место, средства индивидуальной защиты;</w:t>
      </w:r>
    </w:p>
    <w:p w14:paraId="270D91C0" w14:textId="77777777" w:rsidR="00CE7734" w:rsidRPr="00C70D3E" w:rsidRDefault="00CE7734" w:rsidP="00F3091A">
      <w:pPr>
        <w:numPr>
          <w:ilvl w:val="0"/>
          <w:numId w:val="14"/>
        </w:numPr>
        <w:tabs>
          <w:tab w:val="left" w:pos="142"/>
          <w:tab w:val="left" w:pos="426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убедиться в достаточности освещенности;</w:t>
      </w:r>
    </w:p>
    <w:p w14:paraId="4E9D470B" w14:textId="77777777" w:rsidR="00CE7734" w:rsidRPr="00C70D3E" w:rsidRDefault="00CE7734" w:rsidP="00F3091A">
      <w:pPr>
        <w:numPr>
          <w:ilvl w:val="0"/>
          <w:numId w:val="14"/>
        </w:numPr>
        <w:tabs>
          <w:tab w:val="left" w:pos="142"/>
          <w:tab w:val="left" w:pos="426"/>
          <w:tab w:val="left" w:pos="1276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проверить (визуально) правильность подключения инструмента и оборудования в электросеть;</w:t>
      </w:r>
    </w:p>
    <w:p w14:paraId="02BB581A" w14:textId="77777777" w:rsidR="00CE7734" w:rsidRPr="00C70D3E" w:rsidRDefault="00CE7734" w:rsidP="00F3091A">
      <w:pPr>
        <w:numPr>
          <w:ilvl w:val="0"/>
          <w:numId w:val="14"/>
        </w:numPr>
        <w:tabs>
          <w:tab w:val="left" w:pos="142"/>
          <w:tab w:val="left" w:pos="426"/>
          <w:tab w:val="left" w:pos="1276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682F8E85" w14:textId="77777777" w:rsidR="00CE7734" w:rsidRPr="00C70D3E" w:rsidRDefault="00CE7734" w:rsidP="00F3091A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2.6. Подготовить необходимые для работы материалы, приспособления и разложить их на свои места, убрать с рабочего стола все лишнее.</w:t>
      </w:r>
    </w:p>
    <w:p w14:paraId="037B838D" w14:textId="63FDBE80" w:rsidR="00CE7734" w:rsidRPr="00C70D3E" w:rsidRDefault="00CE7734" w:rsidP="00F3091A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2.7. </w:t>
      </w:r>
      <w:r w:rsidR="00CB4F57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34726CAC" w14:textId="77777777" w:rsidR="00F3767E" w:rsidRPr="00C70D3E" w:rsidRDefault="00F3767E" w:rsidP="00F3091A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4BFE205" w14:textId="7442DE8D" w:rsidR="00CE7734" w:rsidRPr="0033486D" w:rsidRDefault="00CE7734" w:rsidP="00F3091A">
      <w:pPr>
        <w:pStyle w:val="1"/>
        <w:numPr>
          <w:ilvl w:val="0"/>
          <w:numId w:val="23"/>
        </w:numPr>
        <w:tabs>
          <w:tab w:val="left" w:pos="1134"/>
        </w:tabs>
        <w:spacing w:line="276" w:lineRule="auto"/>
        <w:ind w:left="0" w:firstLine="709"/>
        <w:rPr>
          <w:rFonts w:eastAsia="Arial"/>
          <w:lang w:eastAsia="ru-RU"/>
        </w:rPr>
      </w:pPr>
      <w:bookmarkStart w:id="8" w:name="_Toc116544233"/>
      <w:bookmarkStart w:id="9" w:name="_Toc206431409"/>
      <w:r w:rsidRPr="0033486D">
        <w:rPr>
          <w:rFonts w:eastAsia="Arial"/>
          <w:lang w:eastAsia="ru-RU"/>
        </w:rPr>
        <w:t>Требование охраны труда во время работы</w:t>
      </w:r>
      <w:bookmarkEnd w:id="8"/>
      <w:bookmarkEnd w:id="9"/>
    </w:p>
    <w:p w14:paraId="13F640BC" w14:textId="511F2942" w:rsidR="00CE7734" w:rsidRPr="00C70D3E" w:rsidRDefault="00CE7734" w:rsidP="00F3091A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3.1. При выполнении конкурсных заданий </w:t>
      </w:r>
      <w:r w:rsidR="00CB4F57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у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5"/>
        <w:gridCol w:w="6385"/>
      </w:tblGrid>
      <w:tr w:rsidR="00CE7734" w:rsidRPr="00C70D3E" w14:paraId="08D428A1" w14:textId="77777777" w:rsidTr="00095932">
        <w:trPr>
          <w:tblHeader/>
        </w:trPr>
        <w:tc>
          <w:tcPr>
            <w:tcW w:w="1664" w:type="pct"/>
            <w:shd w:val="clear" w:color="auto" w:fill="auto"/>
            <w:vAlign w:val="center"/>
          </w:tcPr>
          <w:p w14:paraId="691E30B4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инструмента/ оборудования</w:t>
            </w:r>
          </w:p>
        </w:tc>
        <w:tc>
          <w:tcPr>
            <w:tcW w:w="3336" w:type="pct"/>
            <w:shd w:val="clear" w:color="auto" w:fill="auto"/>
            <w:vAlign w:val="center"/>
          </w:tcPr>
          <w:p w14:paraId="463F6360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безопасности</w:t>
            </w:r>
          </w:p>
        </w:tc>
      </w:tr>
      <w:tr w:rsidR="00CE7734" w:rsidRPr="00C70D3E" w14:paraId="166FD82B" w14:textId="77777777" w:rsidTr="00095932">
        <w:tc>
          <w:tcPr>
            <w:tcW w:w="1664" w:type="pct"/>
            <w:shd w:val="clear" w:color="auto" w:fill="auto"/>
            <w:vAlign w:val="center"/>
          </w:tcPr>
          <w:p w14:paraId="4E27584B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Бесконтактные термометры</w:t>
            </w:r>
          </w:p>
        </w:tc>
        <w:tc>
          <w:tcPr>
            <w:tcW w:w="3336" w:type="pct"/>
            <w:shd w:val="clear" w:color="auto" w:fill="auto"/>
            <w:vAlign w:val="center"/>
          </w:tcPr>
          <w:p w14:paraId="56730ABD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Проверить исправность, точность показателей измерения.</w:t>
            </w:r>
          </w:p>
        </w:tc>
      </w:tr>
      <w:tr w:rsidR="00CE7734" w:rsidRPr="00C70D3E" w14:paraId="54BDEBCC" w14:textId="77777777" w:rsidTr="00095932">
        <w:tc>
          <w:tcPr>
            <w:tcW w:w="1664" w:type="pct"/>
            <w:shd w:val="clear" w:color="auto" w:fill="auto"/>
            <w:vAlign w:val="center"/>
          </w:tcPr>
          <w:p w14:paraId="5BC4A57D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Механические приборы для измерения артериального давления</w:t>
            </w:r>
          </w:p>
        </w:tc>
        <w:tc>
          <w:tcPr>
            <w:tcW w:w="3336" w:type="pct"/>
            <w:shd w:val="clear" w:color="auto" w:fill="auto"/>
            <w:vAlign w:val="center"/>
          </w:tcPr>
          <w:p w14:paraId="220D8B46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Перед использованием проверить работоспособность аппарата. </w:t>
            </w:r>
          </w:p>
          <w:p w14:paraId="7CA4AE41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После использования приборы выключить, разъединить, съемные детали, продезинфицировать.</w:t>
            </w:r>
          </w:p>
        </w:tc>
      </w:tr>
      <w:tr w:rsidR="00CE7734" w:rsidRPr="00C70D3E" w14:paraId="44BBC0FC" w14:textId="77777777" w:rsidTr="00095932">
        <w:tc>
          <w:tcPr>
            <w:tcW w:w="1664" w:type="pct"/>
            <w:shd w:val="clear" w:color="auto" w:fill="auto"/>
            <w:vAlign w:val="center"/>
          </w:tcPr>
          <w:p w14:paraId="150BD870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Мешок </w:t>
            </w:r>
            <w:proofErr w:type="spellStart"/>
            <w:r w:rsidRPr="00C70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</w:t>
            </w:r>
            <w:proofErr w:type="spellEnd"/>
            <w:r w:rsidRPr="00C70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дыхательный</w:t>
            </w:r>
          </w:p>
        </w:tc>
        <w:tc>
          <w:tcPr>
            <w:tcW w:w="3336" w:type="pct"/>
            <w:shd w:val="clear" w:color="auto" w:fill="auto"/>
            <w:vAlign w:val="center"/>
          </w:tcPr>
          <w:p w14:paraId="027B06AD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Обрабатывать антисептиком.</w:t>
            </w:r>
          </w:p>
        </w:tc>
      </w:tr>
      <w:tr w:rsidR="00CE7734" w:rsidRPr="00C70D3E" w14:paraId="11D4CF94" w14:textId="77777777" w:rsidTr="00095932">
        <w:tc>
          <w:tcPr>
            <w:tcW w:w="1664" w:type="pct"/>
            <w:shd w:val="clear" w:color="auto" w:fill="auto"/>
            <w:vAlign w:val="center"/>
          </w:tcPr>
          <w:p w14:paraId="71E76ED8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Небулайзер</w:t>
            </w:r>
          </w:p>
        </w:tc>
        <w:tc>
          <w:tcPr>
            <w:tcW w:w="3336" w:type="pct"/>
            <w:shd w:val="clear" w:color="auto" w:fill="auto"/>
            <w:vAlign w:val="center"/>
          </w:tcPr>
          <w:p w14:paraId="56944981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асептику, антисептику.</w:t>
            </w:r>
          </w:p>
        </w:tc>
      </w:tr>
      <w:tr w:rsidR="00CE7734" w:rsidRPr="00C70D3E" w14:paraId="33F9E98C" w14:textId="77777777" w:rsidTr="00095932">
        <w:tc>
          <w:tcPr>
            <w:tcW w:w="1664" w:type="pct"/>
            <w:shd w:val="clear" w:color="auto" w:fill="auto"/>
            <w:vAlign w:val="center"/>
          </w:tcPr>
          <w:p w14:paraId="2C2C21F4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Предметы одноразового пользования - перевязочный материал</w:t>
            </w:r>
          </w:p>
        </w:tc>
        <w:tc>
          <w:tcPr>
            <w:tcW w:w="3336" w:type="pct"/>
            <w:shd w:val="clear" w:color="auto" w:fill="auto"/>
            <w:vAlign w:val="center"/>
          </w:tcPr>
          <w:p w14:paraId="341F6888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После использования должны подвергаться дезинфекции с последующей утилизацией в соответствии с правилами обращения с отходами класса А, Б, В.</w:t>
            </w:r>
          </w:p>
        </w:tc>
      </w:tr>
      <w:tr w:rsidR="00CE7734" w:rsidRPr="00C70D3E" w14:paraId="62460E48" w14:textId="77777777" w:rsidTr="00095932">
        <w:tc>
          <w:tcPr>
            <w:tcW w:w="1664" w:type="pct"/>
            <w:shd w:val="clear" w:color="auto" w:fill="auto"/>
            <w:vAlign w:val="center"/>
          </w:tcPr>
          <w:p w14:paraId="158165EC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Приборы медицинские (ЭКГ)</w:t>
            </w:r>
          </w:p>
        </w:tc>
        <w:tc>
          <w:tcPr>
            <w:tcW w:w="3336" w:type="pct"/>
            <w:shd w:val="clear" w:color="auto" w:fill="auto"/>
            <w:vAlign w:val="center"/>
          </w:tcPr>
          <w:p w14:paraId="202FBBD8" w14:textId="77777777" w:rsidR="00CE7734" w:rsidRPr="00C70D3E" w:rsidRDefault="00CE7734" w:rsidP="00F3091A">
            <w:pPr>
              <w:tabs>
                <w:tab w:val="left" w:pos="9214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 переноске следует соблюдать установленные нормы перемещения тяжестей вручную.</w:t>
            </w:r>
          </w:p>
        </w:tc>
      </w:tr>
    </w:tbl>
    <w:p w14:paraId="349EBE91" w14:textId="77777777" w:rsidR="00BC2B01" w:rsidRDefault="00BC2B01" w:rsidP="00F3091A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901956B" w14:textId="77777777" w:rsidR="00CE7734" w:rsidRPr="00C70D3E" w:rsidRDefault="00CE7734" w:rsidP="00F3091A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3.2. При выполнении конкурсных заданий и уборке рабочих мест:</w:t>
      </w:r>
    </w:p>
    <w:p w14:paraId="5CCE146B" w14:textId="1E1BE7E0" w:rsidR="00CE7734" w:rsidRPr="00C70D3E" w:rsidRDefault="00CE7734" w:rsidP="00F3091A">
      <w:pPr>
        <w:numPr>
          <w:ilvl w:val="0"/>
          <w:numId w:val="13"/>
        </w:numPr>
        <w:tabs>
          <w:tab w:val="left" w:pos="426"/>
          <w:tab w:val="left" w:pos="1134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необходимо быть внимательным, не отвлекаться посторонними разговорами и делами, не отвлекать других </w:t>
      </w:r>
      <w:r w:rsidR="00CB4F57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ов;</w:t>
      </w:r>
    </w:p>
    <w:p w14:paraId="68F231F2" w14:textId="77777777" w:rsidR="00CE7734" w:rsidRPr="00C70D3E" w:rsidRDefault="00CE7734" w:rsidP="00F3091A">
      <w:pPr>
        <w:numPr>
          <w:ilvl w:val="0"/>
          <w:numId w:val="13"/>
        </w:numPr>
        <w:tabs>
          <w:tab w:val="left" w:pos="426"/>
          <w:tab w:val="left" w:pos="1134"/>
          <w:tab w:val="left" w:pos="1418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соблюдать настоящую инструкцию;</w:t>
      </w:r>
    </w:p>
    <w:p w14:paraId="2E731264" w14:textId="77777777" w:rsidR="00CE7734" w:rsidRPr="00C70D3E" w:rsidRDefault="00CE7734" w:rsidP="00F3091A">
      <w:pPr>
        <w:numPr>
          <w:ilvl w:val="0"/>
          <w:numId w:val="13"/>
        </w:numPr>
        <w:tabs>
          <w:tab w:val="left" w:pos="426"/>
          <w:tab w:val="left" w:pos="1134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0F955B60" w14:textId="77777777" w:rsidR="00CE7734" w:rsidRPr="00C70D3E" w:rsidRDefault="00CE7734" w:rsidP="00F3091A">
      <w:pPr>
        <w:numPr>
          <w:ilvl w:val="0"/>
          <w:numId w:val="13"/>
        </w:numPr>
        <w:tabs>
          <w:tab w:val="left" w:pos="426"/>
          <w:tab w:val="left" w:pos="1134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поддерживать порядок и чистоту на рабочем месте;</w:t>
      </w:r>
    </w:p>
    <w:p w14:paraId="6FDF2B91" w14:textId="77777777" w:rsidR="00CE7734" w:rsidRPr="00C70D3E" w:rsidRDefault="00CE7734" w:rsidP="00F3091A">
      <w:pPr>
        <w:numPr>
          <w:ilvl w:val="0"/>
          <w:numId w:val="13"/>
        </w:numPr>
        <w:tabs>
          <w:tab w:val="left" w:pos="426"/>
          <w:tab w:val="left" w:pos="1134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рабочий инструмент располагать таким образом, чтобы исключалась возможность его скатывания и падения;</w:t>
      </w:r>
    </w:p>
    <w:p w14:paraId="5F9754A2" w14:textId="77777777" w:rsidR="00CE7734" w:rsidRPr="00C70D3E" w:rsidRDefault="00CE7734" w:rsidP="00F3091A">
      <w:pPr>
        <w:numPr>
          <w:ilvl w:val="0"/>
          <w:numId w:val="13"/>
        </w:numPr>
        <w:tabs>
          <w:tab w:val="left" w:pos="426"/>
          <w:tab w:val="left" w:pos="1134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выполнять конкурсные задания только исправным инструментом;</w:t>
      </w:r>
    </w:p>
    <w:p w14:paraId="4B96A78A" w14:textId="77777777" w:rsidR="00CE7734" w:rsidRPr="00C70D3E" w:rsidRDefault="00CE7734" w:rsidP="00F3091A">
      <w:pPr>
        <w:numPr>
          <w:ilvl w:val="0"/>
          <w:numId w:val="13"/>
        </w:numPr>
        <w:tabs>
          <w:tab w:val="left" w:pos="426"/>
          <w:tab w:val="left" w:pos="1134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изучить содержание и порядок проведения модулей задания, а также безопасные приемы их выполнения; </w:t>
      </w:r>
    </w:p>
    <w:p w14:paraId="6DA6270E" w14:textId="77777777" w:rsidR="00CE7734" w:rsidRPr="00C70D3E" w:rsidRDefault="00CE7734" w:rsidP="00F3091A">
      <w:pPr>
        <w:numPr>
          <w:ilvl w:val="0"/>
          <w:numId w:val="13"/>
        </w:numPr>
        <w:tabs>
          <w:tab w:val="left" w:pos="426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проверить пригодность инструмента и оборудования визуальным осмотром или путем тестирования;</w:t>
      </w:r>
    </w:p>
    <w:p w14:paraId="1A3540B2" w14:textId="77777777" w:rsidR="00CE7734" w:rsidRPr="00C70D3E" w:rsidRDefault="00CE7734" w:rsidP="00F3091A">
      <w:pPr>
        <w:numPr>
          <w:ilvl w:val="0"/>
          <w:numId w:val="13"/>
        </w:numPr>
        <w:tabs>
          <w:tab w:val="left" w:pos="426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привести в порядок рабочую специальную одежду и обувь: надеть спецодежду (халат / костюм медицинский, обувь, колпак) и при необходимости индивидуальные средства защиты, волосы тщательно заправить под головной убор;</w:t>
      </w:r>
    </w:p>
    <w:p w14:paraId="07FFA2D7" w14:textId="77777777" w:rsidR="00CE7734" w:rsidRPr="00C70D3E" w:rsidRDefault="00CE7734" w:rsidP="00F3091A">
      <w:pPr>
        <w:numPr>
          <w:ilvl w:val="0"/>
          <w:numId w:val="13"/>
        </w:numPr>
        <w:tabs>
          <w:tab w:val="left" w:pos="426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снять украшения (кольца, браслеты, цепочки), одежду из шелка, нейлона, капрона и других синтетических материалов, сильно электризующихся при движении, так как это приводит к быстрому накоплению электрических зарядов.</w:t>
      </w:r>
    </w:p>
    <w:p w14:paraId="7516D217" w14:textId="77777777" w:rsidR="00CE7734" w:rsidRDefault="00CE7734" w:rsidP="00F3091A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3.3. При неисправности инструмента и оборудования прекратить выполнение задания и сообщить об этом эксперту, а в его отсутствие заместителю главного эксперта.</w:t>
      </w:r>
    </w:p>
    <w:p w14:paraId="0786C135" w14:textId="77777777" w:rsidR="00BC2B01" w:rsidRPr="00C70D3E" w:rsidRDefault="00BC2B01" w:rsidP="00F3091A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7AEC3AD" w14:textId="77777777" w:rsidR="00CE7734" w:rsidRPr="0033486D" w:rsidRDefault="00CE7734" w:rsidP="00F3091A">
      <w:pPr>
        <w:pStyle w:val="1"/>
        <w:numPr>
          <w:ilvl w:val="0"/>
          <w:numId w:val="23"/>
        </w:numPr>
        <w:tabs>
          <w:tab w:val="left" w:pos="1134"/>
        </w:tabs>
        <w:spacing w:line="276" w:lineRule="auto"/>
        <w:ind w:left="0" w:firstLine="709"/>
        <w:rPr>
          <w:rFonts w:eastAsia="Arial"/>
          <w:lang w:eastAsia="ru-RU"/>
        </w:rPr>
      </w:pPr>
      <w:bookmarkStart w:id="10" w:name="_Toc116544234"/>
      <w:bookmarkStart w:id="11" w:name="_Toc206431410"/>
      <w:r w:rsidRPr="0033486D">
        <w:rPr>
          <w:rFonts w:eastAsia="Arial"/>
          <w:lang w:eastAsia="ru-RU"/>
        </w:rPr>
        <w:t>Требование охраны труда в аварийных ситуациях</w:t>
      </w:r>
      <w:bookmarkEnd w:id="10"/>
      <w:bookmarkEnd w:id="11"/>
    </w:p>
    <w:p w14:paraId="6695B13E" w14:textId="6F3153BF" w:rsidR="00CE7734" w:rsidRPr="00C70D3E" w:rsidRDefault="00CE7734" w:rsidP="00F3091A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появлении искрения, запаха гари, задымления и т.д.), </w:t>
      </w:r>
      <w:r w:rsidR="00CB4F57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у следует нем</w:t>
      </w:r>
      <w:r w:rsidR="00EC1E9B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едленно сообщить о случившемся э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кспертам. Выполнение конкурсного задания продолжить только после устранения возникшей неисправности.</w:t>
      </w:r>
    </w:p>
    <w:p w14:paraId="17BD78DC" w14:textId="475414DA" w:rsidR="00CE7734" w:rsidRPr="00C70D3E" w:rsidRDefault="00CE7734" w:rsidP="00F3091A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4.2. В случае возникновения у </w:t>
      </w:r>
      <w:r w:rsidR="00CB4F57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а плохого самочувствия или получения травмы сообщить об этом эксперту.</w:t>
      </w:r>
    </w:p>
    <w:p w14:paraId="5AD24186" w14:textId="39A1EC86" w:rsidR="00CE7734" w:rsidRPr="00C70D3E" w:rsidRDefault="00CE7734" w:rsidP="00F3091A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4.3. При поражении </w:t>
      </w:r>
      <w:r w:rsidR="00CB4F57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а электрическим током немедленно отключить электросеть, оказать первую помощь (самоп</w:t>
      </w:r>
      <w:r w:rsidR="00EC1E9B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омощь) пострадавшему, сообщить э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ксперту, при необходимости обратиться к врачу.</w:t>
      </w:r>
    </w:p>
    <w:p w14:paraId="4F2894F6" w14:textId="77777777" w:rsidR="00CE7734" w:rsidRPr="00C70D3E" w:rsidRDefault="00CE7734" w:rsidP="00F3091A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</w:t>
      </w:r>
      <w:r w:rsidR="00EC1E9B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я э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62E76EB1" w14:textId="77777777" w:rsidR="00CE7734" w:rsidRPr="00C70D3E" w:rsidRDefault="00CE7734" w:rsidP="00F3091A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638E6785" w14:textId="77777777" w:rsidR="00CE7734" w:rsidRPr="00C70D3E" w:rsidRDefault="00CE7734" w:rsidP="00F3091A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692656BF" w14:textId="77777777" w:rsidR="00CE7734" w:rsidRPr="00C70D3E" w:rsidRDefault="00CE7734" w:rsidP="00F3091A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7EDAB9C5" w14:textId="77777777" w:rsidR="00CE7734" w:rsidRPr="00C70D3E" w:rsidRDefault="00CE7734" w:rsidP="00F3091A">
      <w:pPr>
        <w:tabs>
          <w:tab w:val="left" w:pos="709"/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2815B959" w14:textId="77777777" w:rsidR="00CE7734" w:rsidRPr="00C70D3E" w:rsidRDefault="00CE7734" w:rsidP="00F3091A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64744BB2" w14:textId="77777777" w:rsidR="00CE7734" w:rsidRPr="00C70D3E" w:rsidRDefault="00CE7734" w:rsidP="00F3091A">
      <w:pPr>
        <w:tabs>
          <w:tab w:val="left" w:pos="709"/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При происшествии взрыва необходимо спокойно уточнить обстановку и действовать по указанию экспертов. При необходимости эвакуации возьмите с собой документы и предметы первой необходимости.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5C88C6A0" w14:textId="77777777" w:rsidR="00D07EB4" w:rsidRPr="00C70D3E" w:rsidRDefault="00D07EB4" w:rsidP="00F3091A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638D599" w14:textId="3F1E58AF" w:rsidR="00CE7734" w:rsidRPr="0033486D" w:rsidRDefault="00CE7734" w:rsidP="00F3091A">
      <w:pPr>
        <w:pStyle w:val="1"/>
        <w:numPr>
          <w:ilvl w:val="0"/>
          <w:numId w:val="23"/>
        </w:numPr>
        <w:tabs>
          <w:tab w:val="left" w:pos="1134"/>
        </w:tabs>
        <w:spacing w:line="276" w:lineRule="auto"/>
        <w:ind w:left="0" w:firstLine="709"/>
        <w:rPr>
          <w:rFonts w:eastAsia="Arial"/>
          <w:lang w:eastAsia="ru-RU"/>
        </w:rPr>
      </w:pPr>
      <w:bookmarkStart w:id="12" w:name="_Toc116544235"/>
      <w:bookmarkStart w:id="13" w:name="_Toc206431411"/>
      <w:r w:rsidRPr="0033486D">
        <w:rPr>
          <w:rFonts w:eastAsia="Arial"/>
          <w:lang w:eastAsia="ru-RU"/>
        </w:rPr>
        <w:t>Требование охраны труда по окончании работ</w:t>
      </w:r>
      <w:bookmarkEnd w:id="12"/>
      <w:bookmarkEnd w:id="13"/>
    </w:p>
    <w:p w14:paraId="4D671085" w14:textId="373CD3D6" w:rsidR="00CE7734" w:rsidRPr="00C70D3E" w:rsidRDefault="00CE7734" w:rsidP="00F3091A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После окончания работ каждый </w:t>
      </w:r>
      <w:r w:rsidR="00CB4F57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обязан:</w:t>
      </w:r>
    </w:p>
    <w:p w14:paraId="05F1922A" w14:textId="77777777" w:rsidR="00CE7734" w:rsidRPr="00C70D3E" w:rsidRDefault="00CE7734" w:rsidP="00F3091A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5.1. Привести в порядок рабочее место. </w:t>
      </w:r>
    </w:p>
    <w:p w14:paraId="1F81128D" w14:textId="77777777" w:rsidR="00CE7734" w:rsidRPr="00C70D3E" w:rsidRDefault="00CE7734" w:rsidP="00F3091A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5.2. Убрать средства индивидуальной защиты в отведенное для хранений место.</w:t>
      </w:r>
    </w:p>
    <w:p w14:paraId="35B17507" w14:textId="77777777" w:rsidR="00CE7734" w:rsidRPr="00C70D3E" w:rsidRDefault="00CE7734" w:rsidP="00F3091A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5.3. Отключить инструмент и оборудование от сети.</w:t>
      </w:r>
    </w:p>
    <w:p w14:paraId="73E36428" w14:textId="77777777" w:rsidR="00CE7734" w:rsidRPr="00C70D3E" w:rsidRDefault="00CE7734" w:rsidP="00F3091A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5.4. Убрать инструмент в специально предназначенное для хранения место.</w:t>
      </w:r>
    </w:p>
    <w:p w14:paraId="758651D5" w14:textId="77777777" w:rsidR="00CE7734" w:rsidRPr="00C70D3E" w:rsidRDefault="00CE7734" w:rsidP="00F3091A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5.5. Сообщить эксперту о выявленных во время выполнения конкурсных заданий неполадках и неисправностях оборудования, инструмента, других факторах, влияющих на безопасность выполнения конкурсного задания.</w:t>
      </w:r>
    </w:p>
    <w:p w14:paraId="3CFE4999" w14:textId="77777777" w:rsidR="00CE7734" w:rsidRPr="00C70D3E" w:rsidRDefault="00CE7734" w:rsidP="00F3091A">
      <w:pPr>
        <w:tabs>
          <w:tab w:val="left" w:pos="9214"/>
        </w:tabs>
        <w:spacing w:after="0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br w:type="page"/>
      </w:r>
    </w:p>
    <w:p w14:paraId="025A37BF" w14:textId="77777777" w:rsidR="00CE7734" w:rsidRPr="0033486D" w:rsidRDefault="00CE7734" w:rsidP="00F3091A">
      <w:pPr>
        <w:pStyle w:val="ac"/>
        <w:spacing w:line="276" w:lineRule="auto"/>
        <w:rPr>
          <w:rFonts w:eastAsia="Arial"/>
          <w:lang w:eastAsia="ru-RU"/>
        </w:rPr>
      </w:pPr>
      <w:bookmarkStart w:id="14" w:name="_Toc116544236"/>
      <w:bookmarkStart w:id="15" w:name="_Toc206431412"/>
      <w:r w:rsidRPr="0033486D">
        <w:rPr>
          <w:rFonts w:eastAsia="Arial"/>
          <w:lang w:eastAsia="ru-RU"/>
        </w:rPr>
        <w:lastRenderedPageBreak/>
        <w:t>ИНСТРУКЦИЯ ПО ОХРАНЕ ТРУДА ДЛЯ ЭКСПЕРТОВ</w:t>
      </w:r>
      <w:bookmarkEnd w:id="14"/>
      <w:bookmarkEnd w:id="15"/>
    </w:p>
    <w:p w14:paraId="5A194099" w14:textId="77777777" w:rsidR="0066783A" w:rsidRPr="0033486D" w:rsidRDefault="0066783A" w:rsidP="00F3091A">
      <w:pPr>
        <w:keepNext/>
        <w:tabs>
          <w:tab w:val="left" w:pos="9214"/>
        </w:tabs>
        <w:spacing w:after="0"/>
        <w:contextualSpacing/>
        <w:jc w:val="both"/>
        <w:outlineLvl w:val="0"/>
        <w:rPr>
          <w:rFonts w:ascii="Times New Roman" w:eastAsia="Arial" w:hAnsi="Times New Roman" w:cs="Times New Roman"/>
          <w:bCs/>
          <w:smallCaps/>
          <w:sz w:val="32"/>
          <w:szCs w:val="32"/>
          <w:lang w:eastAsia="ru-RU"/>
        </w:rPr>
      </w:pPr>
    </w:p>
    <w:p w14:paraId="15D01FDA" w14:textId="2B7DD877" w:rsidR="00CE7734" w:rsidRPr="0033486D" w:rsidRDefault="00CE7734" w:rsidP="00F3091A">
      <w:pPr>
        <w:pStyle w:val="1"/>
        <w:numPr>
          <w:ilvl w:val="0"/>
          <w:numId w:val="30"/>
        </w:numPr>
        <w:tabs>
          <w:tab w:val="left" w:pos="1134"/>
        </w:tabs>
        <w:spacing w:line="276" w:lineRule="auto"/>
        <w:ind w:left="0" w:firstLine="709"/>
        <w:rPr>
          <w:rFonts w:eastAsia="Arial"/>
          <w:lang w:eastAsia="ru-RU"/>
        </w:rPr>
      </w:pPr>
      <w:bookmarkStart w:id="16" w:name="_Toc116544237"/>
      <w:bookmarkStart w:id="17" w:name="_Toc206431413"/>
      <w:r w:rsidRPr="0033486D">
        <w:rPr>
          <w:rFonts w:eastAsia="Arial"/>
          <w:lang w:eastAsia="ru-RU"/>
        </w:rPr>
        <w:t>Общие требования охраны труда</w:t>
      </w:r>
      <w:bookmarkEnd w:id="16"/>
      <w:bookmarkEnd w:id="17"/>
    </w:p>
    <w:p w14:paraId="6C62B8BF" w14:textId="77777777" w:rsidR="00CE7734" w:rsidRPr="00C70D3E" w:rsidRDefault="00CE7734" w:rsidP="00F3091A">
      <w:pPr>
        <w:tabs>
          <w:tab w:val="left" w:pos="567"/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1.1. К работе в качестве эксперта компетенции «Лечебная деятельность (Фельдшер)» допускаются эксперты, прошедшие специальное обучение и не имеющие противопоказаний по состоянию здоровья.</w:t>
      </w:r>
    </w:p>
    <w:p w14:paraId="22566D53" w14:textId="77777777" w:rsidR="00CE7734" w:rsidRPr="00C70D3E" w:rsidRDefault="00CE7734" w:rsidP="00F3091A">
      <w:pPr>
        <w:tabs>
          <w:tab w:val="left" w:pos="567"/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68ACDF65" w14:textId="77777777" w:rsidR="00BC2B01" w:rsidRDefault="00CE7734" w:rsidP="00F3091A">
      <w:pPr>
        <w:tabs>
          <w:tab w:val="left" w:pos="567"/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1.3. В процессе контроля выполнения конкурсных заданий и нахождения на территории и в помещениях эксперт обязан четко соблюдать:</w:t>
      </w:r>
    </w:p>
    <w:p w14:paraId="4B030227" w14:textId="77777777" w:rsidR="00CE7734" w:rsidRPr="00BC2B01" w:rsidRDefault="00CE7734" w:rsidP="00F3091A">
      <w:pPr>
        <w:pStyle w:val="a9"/>
        <w:numPr>
          <w:ilvl w:val="0"/>
          <w:numId w:val="27"/>
        </w:numPr>
        <w:tabs>
          <w:tab w:val="left" w:pos="567"/>
          <w:tab w:val="left" w:pos="993"/>
        </w:tabs>
        <w:spacing w:after="0"/>
        <w:ind w:left="0" w:firstLine="68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2B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инструкции по охране труда и технике безопасности; </w:t>
      </w:r>
    </w:p>
    <w:p w14:paraId="4D76718D" w14:textId="77777777" w:rsidR="00CE7734" w:rsidRPr="00BC2B01" w:rsidRDefault="00CE7734" w:rsidP="00F3091A">
      <w:pPr>
        <w:pStyle w:val="a9"/>
        <w:numPr>
          <w:ilvl w:val="0"/>
          <w:numId w:val="26"/>
        </w:numPr>
        <w:tabs>
          <w:tab w:val="left" w:pos="426"/>
          <w:tab w:val="left" w:pos="567"/>
          <w:tab w:val="left" w:pos="993"/>
        </w:tabs>
        <w:spacing w:after="0"/>
        <w:ind w:left="0" w:firstLine="68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2B01">
        <w:rPr>
          <w:rFonts w:ascii="Times New Roman" w:eastAsia="Calibri" w:hAnsi="Times New Roman" w:cs="Times New Roman"/>
          <w:sz w:val="28"/>
          <w:szCs w:val="28"/>
          <w:lang w:eastAsia="ru-RU"/>
        </w:rPr>
        <w:t>правила пожарной безопасности, знать места расположения первичных средств пожаротушения и планов эвакуации.</w:t>
      </w:r>
    </w:p>
    <w:p w14:paraId="53EF10D4" w14:textId="77777777" w:rsidR="00CE7734" w:rsidRPr="00BC2B01" w:rsidRDefault="00CE7734" w:rsidP="00F3091A">
      <w:pPr>
        <w:pStyle w:val="a9"/>
        <w:numPr>
          <w:ilvl w:val="0"/>
          <w:numId w:val="26"/>
        </w:numPr>
        <w:tabs>
          <w:tab w:val="left" w:pos="426"/>
          <w:tab w:val="left" w:pos="567"/>
          <w:tab w:val="left" w:pos="993"/>
        </w:tabs>
        <w:spacing w:after="0"/>
        <w:ind w:left="0" w:firstLine="68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2B01">
        <w:rPr>
          <w:rFonts w:ascii="Times New Roman" w:eastAsia="Calibri" w:hAnsi="Times New Roman" w:cs="Times New Roman"/>
          <w:sz w:val="28"/>
          <w:szCs w:val="28"/>
          <w:lang w:eastAsia="ru-RU"/>
        </w:rPr>
        <w:t>расписание и график проведения конкурсного задания, установленные режимы труда и отдыха.</w:t>
      </w:r>
    </w:p>
    <w:p w14:paraId="1565705B" w14:textId="77777777" w:rsidR="00CE7734" w:rsidRPr="00C70D3E" w:rsidRDefault="00CE7734" w:rsidP="00F3091A">
      <w:pPr>
        <w:tabs>
          <w:tab w:val="left" w:pos="567"/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6F9416A4" w14:textId="77777777" w:rsidR="00CE7734" w:rsidRPr="00C70D3E" w:rsidRDefault="00CE7734" w:rsidP="00F3091A">
      <w:pPr>
        <w:numPr>
          <w:ilvl w:val="0"/>
          <w:numId w:val="16"/>
        </w:numPr>
        <w:tabs>
          <w:tab w:val="left" w:pos="426"/>
          <w:tab w:val="left" w:pos="567"/>
          <w:tab w:val="left" w:pos="993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электрический ток;</w:t>
      </w:r>
    </w:p>
    <w:p w14:paraId="1F358BA3" w14:textId="77777777" w:rsidR="00CE7734" w:rsidRPr="00C70D3E" w:rsidRDefault="00CE7734" w:rsidP="00F3091A">
      <w:pPr>
        <w:numPr>
          <w:ilvl w:val="0"/>
          <w:numId w:val="16"/>
        </w:numPr>
        <w:tabs>
          <w:tab w:val="left" w:pos="426"/>
          <w:tab w:val="left" w:pos="567"/>
          <w:tab w:val="left" w:pos="993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643AC201" w14:textId="77777777" w:rsidR="00CE7734" w:rsidRPr="00C70D3E" w:rsidRDefault="00CE7734" w:rsidP="00F3091A">
      <w:pPr>
        <w:numPr>
          <w:ilvl w:val="0"/>
          <w:numId w:val="16"/>
        </w:numPr>
        <w:tabs>
          <w:tab w:val="left" w:pos="426"/>
          <w:tab w:val="left" w:pos="567"/>
          <w:tab w:val="left" w:pos="993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шум, обусловленный конструкцией оргтехники;</w:t>
      </w:r>
    </w:p>
    <w:p w14:paraId="3D319FBE" w14:textId="77777777" w:rsidR="00CE7734" w:rsidRPr="00C70D3E" w:rsidRDefault="00CE7734" w:rsidP="00F3091A">
      <w:pPr>
        <w:numPr>
          <w:ilvl w:val="0"/>
          <w:numId w:val="16"/>
        </w:numPr>
        <w:tabs>
          <w:tab w:val="left" w:pos="426"/>
          <w:tab w:val="left" w:pos="567"/>
          <w:tab w:val="left" w:pos="993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химические вещества, выделяющиеся при работе оргтехники;</w:t>
      </w:r>
    </w:p>
    <w:p w14:paraId="33CA0DC5" w14:textId="77777777" w:rsidR="00CE7734" w:rsidRPr="00C70D3E" w:rsidRDefault="00CE7734" w:rsidP="00F3091A">
      <w:pPr>
        <w:numPr>
          <w:ilvl w:val="0"/>
          <w:numId w:val="16"/>
        </w:numPr>
        <w:tabs>
          <w:tab w:val="left" w:pos="426"/>
          <w:tab w:val="left" w:pos="567"/>
          <w:tab w:val="left" w:pos="993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зрительное перенапряжение при работе с ПК.</w:t>
      </w:r>
    </w:p>
    <w:p w14:paraId="697F1EEC" w14:textId="57CB3C37" w:rsidR="00CE7734" w:rsidRPr="00C70D3E" w:rsidRDefault="00CE7734" w:rsidP="00F3091A">
      <w:pPr>
        <w:tabs>
          <w:tab w:val="left" w:pos="567"/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наблюдении, за выполнением конкурсного задания </w:t>
      </w:r>
      <w:r w:rsidR="00CB4F57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ами, на эксперта могут воздействовать следующие вредные и (или) опасные производственные факторы:</w:t>
      </w:r>
    </w:p>
    <w:p w14:paraId="4CD23434" w14:textId="77777777" w:rsidR="00CE7734" w:rsidRPr="00C70D3E" w:rsidRDefault="00CE7734" w:rsidP="00F3091A">
      <w:pPr>
        <w:tabs>
          <w:tab w:val="left" w:pos="567"/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Физические:</w:t>
      </w:r>
    </w:p>
    <w:p w14:paraId="37297B05" w14:textId="77777777" w:rsidR="00CE7734" w:rsidRPr="00C70D3E" w:rsidRDefault="00CE7734" w:rsidP="00F3091A">
      <w:pPr>
        <w:numPr>
          <w:ilvl w:val="0"/>
          <w:numId w:val="8"/>
        </w:numPr>
        <w:tabs>
          <w:tab w:val="left" w:pos="426"/>
          <w:tab w:val="left" w:pos="567"/>
          <w:tab w:val="left" w:pos="993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режущие и колющие предметы.</w:t>
      </w:r>
    </w:p>
    <w:p w14:paraId="4D613746" w14:textId="77777777" w:rsidR="00CE7734" w:rsidRPr="00C70D3E" w:rsidRDefault="00CE7734" w:rsidP="00F3091A">
      <w:pPr>
        <w:tabs>
          <w:tab w:val="left" w:pos="426"/>
          <w:tab w:val="left" w:pos="567"/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Химические:</w:t>
      </w:r>
    </w:p>
    <w:p w14:paraId="259244B5" w14:textId="77777777" w:rsidR="00CE7734" w:rsidRPr="00C70D3E" w:rsidRDefault="00CE7734" w:rsidP="00F3091A">
      <w:pPr>
        <w:numPr>
          <w:ilvl w:val="0"/>
          <w:numId w:val="8"/>
        </w:numPr>
        <w:tabs>
          <w:tab w:val="left" w:pos="426"/>
          <w:tab w:val="left" w:pos="567"/>
          <w:tab w:val="left" w:pos="993"/>
        </w:tabs>
        <w:spacing w:after="0"/>
        <w:ind w:left="0"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воздействия химических веществ, входящих в состав медицинских препаратов;</w:t>
      </w:r>
    </w:p>
    <w:p w14:paraId="7762AA25" w14:textId="77777777" w:rsidR="00CE7734" w:rsidRPr="00C70D3E" w:rsidRDefault="00CE7734" w:rsidP="00F3091A">
      <w:pPr>
        <w:numPr>
          <w:ilvl w:val="0"/>
          <w:numId w:val="8"/>
        </w:numPr>
        <w:tabs>
          <w:tab w:val="left" w:pos="426"/>
          <w:tab w:val="left" w:pos="567"/>
          <w:tab w:val="left" w:pos="993"/>
        </w:tabs>
        <w:spacing w:after="0"/>
        <w:ind w:left="0"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воздействия химических веществ, входящих в состав дезинфекционных средств.</w:t>
      </w:r>
    </w:p>
    <w:p w14:paraId="1F2637D8" w14:textId="77777777" w:rsidR="00CE7734" w:rsidRPr="00C70D3E" w:rsidRDefault="00CE7734" w:rsidP="00F3091A">
      <w:pPr>
        <w:tabs>
          <w:tab w:val="left" w:pos="567"/>
          <w:tab w:val="left" w:pos="993"/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Психологические:</w:t>
      </w:r>
    </w:p>
    <w:p w14:paraId="18390A40" w14:textId="77777777" w:rsidR="00CE7734" w:rsidRPr="00C70D3E" w:rsidRDefault="00CE7734" w:rsidP="00F3091A">
      <w:pPr>
        <w:numPr>
          <w:ilvl w:val="0"/>
          <w:numId w:val="9"/>
        </w:numPr>
        <w:tabs>
          <w:tab w:val="left" w:pos="426"/>
          <w:tab w:val="left" w:pos="567"/>
          <w:tab w:val="left" w:pos="993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чрезмерное напряжение внимания;</w:t>
      </w:r>
    </w:p>
    <w:p w14:paraId="5F4AF63D" w14:textId="77777777" w:rsidR="00CE7734" w:rsidRPr="00C70D3E" w:rsidRDefault="00CE7734" w:rsidP="00F3091A">
      <w:pPr>
        <w:numPr>
          <w:ilvl w:val="0"/>
          <w:numId w:val="9"/>
        </w:numPr>
        <w:tabs>
          <w:tab w:val="left" w:pos="426"/>
          <w:tab w:val="left" w:pos="567"/>
          <w:tab w:val="left" w:pos="993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усиленная нагрузка на зрение;</w:t>
      </w:r>
    </w:p>
    <w:p w14:paraId="59D57CD1" w14:textId="77777777" w:rsidR="00CE7734" w:rsidRPr="00C70D3E" w:rsidRDefault="00CE7734" w:rsidP="00F3091A">
      <w:pPr>
        <w:numPr>
          <w:ilvl w:val="0"/>
          <w:numId w:val="9"/>
        </w:numPr>
        <w:tabs>
          <w:tab w:val="left" w:pos="426"/>
          <w:tab w:val="left" w:pos="567"/>
          <w:tab w:val="left" w:pos="993"/>
        </w:tabs>
        <w:spacing w:after="0"/>
        <w:ind w:left="0"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нейро-эмоциональное напряжение;</w:t>
      </w:r>
    </w:p>
    <w:p w14:paraId="6E224506" w14:textId="77777777" w:rsidR="00CE7734" w:rsidRPr="00C70D3E" w:rsidRDefault="00CE7734" w:rsidP="00F3091A">
      <w:pPr>
        <w:numPr>
          <w:ilvl w:val="0"/>
          <w:numId w:val="9"/>
        </w:numPr>
        <w:tabs>
          <w:tab w:val="left" w:pos="426"/>
          <w:tab w:val="left" w:pos="567"/>
          <w:tab w:val="left" w:pos="993"/>
        </w:tabs>
        <w:spacing w:after="0"/>
        <w:ind w:left="0"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нервно-психические перегрузки.</w:t>
      </w:r>
    </w:p>
    <w:p w14:paraId="33BEF4FC" w14:textId="77777777" w:rsidR="00CE7734" w:rsidRPr="00C70D3E" w:rsidRDefault="00CE7734" w:rsidP="00F3091A">
      <w:pPr>
        <w:tabs>
          <w:tab w:val="left" w:pos="567"/>
          <w:tab w:val="left" w:pos="9214"/>
        </w:tabs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1.5. Применяемые во время выполнения задания средства индивидуальной защиты:</w:t>
      </w:r>
    </w:p>
    <w:p w14:paraId="3FC9407D" w14:textId="77777777" w:rsidR="00CE7734" w:rsidRPr="00C70D3E" w:rsidRDefault="00CE7734" w:rsidP="00F3091A">
      <w:pPr>
        <w:numPr>
          <w:ilvl w:val="0"/>
          <w:numId w:val="17"/>
        </w:numPr>
        <w:tabs>
          <w:tab w:val="left" w:pos="426"/>
          <w:tab w:val="left" w:pos="567"/>
          <w:tab w:val="left" w:pos="993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халат;</w:t>
      </w:r>
    </w:p>
    <w:p w14:paraId="26BBC631" w14:textId="77777777" w:rsidR="00CE7734" w:rsidRPr="00C70D3E" w:rsidRDefault="00CE7734" w:rsidP="00F3091A">
      <w:pPr>
        <w:numPr>
          <w:ilvl w:val="0"/>
          <w:numId w:val="17"/>
        </w:numPr>
        <w:tabs>
          <w:tab w:val="left" w:pos="426"/>
          <w:tab w:val="left" w:pos="567"/>
          <w:tab w:val="left" w:pos="993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респиратор;</w:t>
      </w:r>
    </w:p>
    <w:p w14:paraId="0CAF03EB" w14:textId="77777777" w:rsidR="00CE7734" w:rsidRPr="00C70D3E" w:rsidRDefault="00CE7734" w:rsidP="00F3091A">
      <w:pPr>
        <w:numPr>
          <w:ilvl w:val="0"/>
          <w:numId w:val="17"/>
        </w:numPr>
        <w:tabs>
          <w:tab w:val="left" w:pos="426"/>
          <w:tab w:val="left" w:pos="567"/>
          <w:tab w:val="left" w:pos="993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маска медицинская.</w:t>
      </w:r>
    </w:p>
    <w:p w14:paraId="3136181A" w14:textId="52D86D0B" w:rsidR="00CE7734" w:rsidRPr="00C70D3E" w:rsidRDefault="00CE7734" w:rsidP="00F3091A">
      <w:pPr>
        <w:tabs>
          <w:tab w:val="left" w:pos="567"/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1.6. Знаки безопасности, используемые на рабочих местах </w:t>
      </w:r>
      <w:r w:rsidR="00CB4F57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ов, для обозначения присутствующих опасностей:</w:t>
      </w:r>
    </w:p>
    <w:p w14:paraId="03476D19" w14:textId="77777777" w:rsidR="00CE7734" w:rsidRPr="00C70D3E" w:rsidRDefault="00CE7734" w:rsidP="00F3091A">
      <w:pPr>
        <w:tabs>
          <w:tab w:val="left" w:pos="921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1F57B07" wp14:editId="517DAC89">
            <wp:extent cx="438150" cy="3619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знак Опасность поражения электрическим током.</w:t>
      </w:r>
    </w:p>
    <w:p w14:paraId="66310EC7" w14:textId="77777777" w:rsidR="00CE7734" w:rsidRPr="00C70D3E" w:rsidRDefault="00CE7734" w:rsidP="00F3091A">
      <w:pPr>
        <w:tabs>
          <w:tab w:val="left" w:pos="921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D50DA4F" wp14:editId="01D4010A">
            <wp:extent cx="457200" cy="371475"/>
            <wp:effectExtent l="0" t="0" r="0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знак </w:t>
      </w:r>
      <w:proofErr w:type="spellStart"/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Пожароопасно</w:t>
      </w:r>
      <w:proofErr w:type="spellEnd"/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. Легковоспламеняющиеся вещества.</w:t>
      </w:r>
    </w:p>
    <w:p w14:paraId="0310D911" w14:textId="77777777" w:rsidR="00CE7734" w:rsidRPr="00C70D3E" w:rsidRDefault="00CE7734" w:rsidP="00F3091A">
      <w:pPr>
        <w:tabs>
          <w:tab w:val="left" w:pos="921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D38852B" wp14:editId="3C59A6BA">
            <wp:extent cx="466725" cy="39052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знак Осторожно. Вредные для здоровья аллергические вещества.</w:t>
      </w:r>
    </w:p>
    <w:p w14:paraId="38641374" w14:textId="77777777" w:rsidR="00CE7734" w:rsidRPr="00C70D3E" w:rsidRDefault="00CE7734" w:rsidP="00F3091A">
      <w:pPr>
        <w:tabs>
          <w:tab w:val="left" w:pos="921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65E11D3" wp14:editId="71DEA6D6">
            <wp:extent cx="466725" cy="39052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Предупредительный знак "Осторожно. Скользко".</w:t>
      </w:r>
    </w:p>
    <w:p w14:paraId="724B1E69" w14:textId="77777777" w:rsidR="00CE7734" w:rsidRPr="00C70D3E" w:rsidRDefault="00CE7734" w:rsidP="00F3091A">
      <w:pPr>
        <w:tabs>
          <w:tab w:val="left" w:pos="921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5B3621F" wp14:editId="4DC7F4D6">
            <wp:extent cx="476250" cy="390525"/>
            <wp:effectExtent l="0" t="0" r="0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Предупредительный знак опасности "Осторожно. Холод":</w:t>
      </w:r>
    </w:p>
    <w:p w14:paraId="46DA87BF" w14:textId="77777777" w:rsidR="00CE7734" w:rsidRPr="00C70D3E" w:rsidRDefault="00CE7734" w:rsidP="00F3091A">
      <w:pPr>
        <w:tabs>
          <w:tab w:val="left" w:pos="921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920" behindDoc="1" locked="0" layoutInCell="1" allowOverlap="1" wp14:anchorId="0B088AB7" wp14:editId="61BE4135">
            <wp:simplePos x="0" y="0"/>
            <wp:positionH relativeFrom="column">
              <wp:posOffset>3474720</wp:posOffset>
            </wp:positionH>
            <wp:positionV relativeFrom="paragraph">
              <wp:posOffset>147955</wp:posOffset>
            </wp:positionV>
            <wp:extent cx="452120" cy="426085"/>
            <wp:effectExtent l="0" t="0" r="5080" b="0"/>
            <wp:wrapTight wrapText="bothSides">
              <wp:wrapPolygon edited="0">
                <wp:start x="0" y="0"/>
                <wp:lineTo x="0" y="20280"/>
                <wp:lineTo x="20933" y="20280"/>
                <wp:lineTo x="20933" y="0"/>
                <wp:lineTo x="0" y="0"/>
              </wp:wrapPolygon>
            </wp:wrapTight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8968FEA" w14:textId="77777777" w:rsidR="00CE7734" w:rsidRPr="00C70D3E" w:rsidRDefault="00CE7734" w:rsidP="00F3091A">
      <w:pPr>
        <w:numPr>
          <w:ilvl w:val="0"/>
          <w:numId w:val="7"/>
        </w:numPr>
        <w:tabs>
          <w:tab w:val="left" w:pos="993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F 04 Огнетушитель </w:t>
      </w:r>
    </w:p>
    <w:p w14:paraId="531BE291" w14:textId="77777777" w:rsidR="00CE7734" w:rsidRPr="00C70D3E" w:rsidRDefault="00CE7734" w:rsidP="00F3091A">
      <w:pPr>
        <w:tabs>
          <w:tab w:val="left" w:pos="993"/>
          <w:tab w:val="left" w:pos="9214"/>
        </w:tabs>
        <w:spacing w:after="0"/>
        <w:ind w:right="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6160" behindDoc="1" locked="0" layoutInCell="1" allowOverlap="1" wp14:anchorId="5AD866F8" wp14:editId="3AF31455">
            <wp:simplePos x="0" y="0"/>
            <wp:positionH relativeFrom="column">
              <wp:posOffset>3247390</wp:posOffset>
            </wp:positionH>
            <wp:positionV relativeFrom="paragraph">
              <wp:posOffset>153035</wp:posOffset>
            </wp:positionV>
            <wp:extent cx="902970" cy="474980"/>
            <wp:effectExtent l="0" t="0" r="0" b="1270"/>
            <wp:wrapTight wrapText="bothSides">
              <wp:wrapPolygon edited="0">
                <wp:start x="0" y="0"/>
                <wp:lineTo x="0" y="20791"/>
                <wp:lineTo x="20962" y="20791"/>
                <wp:lineTo x="20962" y="0"/>
                <wp:lineTo x="0" y="0"/>
              </wp:wrapPolygon>
            </wp:wrapTight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97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FCFB75B" w14:textId="77777777" w:rsidR="00CE7734" w:rsidRPr="00C70D3E" w:rsidRDefault="00CE7734" w:rsidP="00F3091A">
      <w:pPr>
        <w:numPr>
          <w:ilvl w:val="0"/>
          <w:numId w:val="7"/>
        </w:numPr>
        <w:tabs>
          <w:tab w:val="left" w:pos="993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E 22 Указатель выхода</w:t>
      </w:r>
    </w:p>
    <w:p w14:paraId="0EBA005E" w14:textId="77777777" w:rsidR="00CE7734" w:rsidRPr="00C70D3E" w:rsidRDefault="00CE7734" w:rsidP="00F3091A">
      <w:pPr>
        <w:tabs>
          <w:tab w:val="left" w:pos="993"/>
          <w:tab w:val="left" w:pos="9214"/>
        </w:tabs>
        <w:spacing w:after="0"/>
        <w:ind w:right="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ACD59E" w14:textId="77777777" w:rsidR="00CE7734" w:rsidRPr="00C70D3E" w:rsidRDefault="00CE7734" w:rsidP="00F3091A">
      <w:pPr>
        <w:numPr>
          <w:ilvl w:val="0"/>
          <w:numId w:val="7"/>
        </w:numPr>
        <w:tabs>
          <w:tab w:val="left" w:pos="993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96640" behindDoc="1" locked="0" layoutInCell="1" allowOverlap="1" wp14:anchorId="1A5FCB5C" wp14:editId="68095106">
            <wp:simplePos x="0" y="0"/>
            <wp:positionH relativeFrom="column">
              <wp:posOffset>3394710</wp:posOffset>
            </wp:positionH>
            <wp:positionV relativeFrom="paragraph">
              <wp:posOffset>-97790</wp:posOffset>
            </wp:positionV>
            <wp:extent cx="857885" cy="469900"/>
            <wp:effectExtent l="0" t="0" r="0" b="0"/>
            <wp:wrapTight wrapText="bothSides">
              <wp:wrapPolygon edited="0">
                <wp:start x="0" y="0"/>
                <wp:lineTo x="0" y="21016"/>
                <wp:lineTo x="21104" y="21016"/>
                <wp:lineTo x="21104" y="0"/>
                <wp:lineTo x="0" y="0"/>
              </wp:wrapPolygon>
            </wp:wrapTight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885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E 23 Указатель запасного выхода </w:t>
      </w:r>
    </w:p>
    <w:p w14:paraId="518BBC1B" w14:textId="77777777" w:rsidR="00CE7734" w:rsidRPr="00C70D3E" w:rsidRDefault="00CE7734" w:rsidP="00F3091A">
      <w:pPr>
        <w:tabs>
          <w:tab w:val="left" w:pos="993"/>
          <w:tab w:val="left" w:pos="9214"/>
        </w:tabs>
        <w:spacing w:after="0"/>
        <w:ind w:right="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6400" behindDoc="1" locked="0" layoutInCell="1" allowOverlap="1" wp14:anchorId="487653C2" wp14:editId="7E7807A0">
            <wp:simplePos x="0" y="0"/>
            <wp:positionH relativeFrom="column">
              <wp:posOffset>4366260</wp:posOffset>
            </wp:positionH>
            <wp:positionV relativeFrom="paragraph">
              <wp:posOffset>40005</wp:posOffset>
            </wp:positionV>
            <wp:extent cx="487680" cy="502285"/>
            <wp:effectExtent l="0" t="0" r="0" b="0"/>
            <wp:wrapTight wrapText="bothSides">
              <wp:wrapPolygon edited="0">
                <wp:start x="0" y="0"/>
                <wp:lineTo x="0" y="20480"/>
                <wp:lineTo x="21094" y="20480"/>
                <wp:lineTo x="21094" y="0"/>
                <wp:lineTo x="0" y="0"/>
              </wp:wrapPolygon>
            </wp:wrapTight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50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8BC2A00" w14:textId="77777777" w:rsidR="00CE7734" w:rsidRPr="00C70D3E" w:rsidRDefault="00CE7734" w:rsidP="00F3091A">
      <w:pPr>
        <w:numPr>
          <w:ilvl w:val="0"/>
          <w:numId w:val="7"/>
        </w:numPr>
        <w:tabs>
          <w:tab w:val="left" w:pos="993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EC 01 Аптечка первой медицинской помощи </w:t>
      </w:r>
    </w:p>
    <w:p w14:paraId="65A44C2A" w14:textId="77777777" w:rsidR="00D07EB4" w:rsidRPr="00C70D3E" w:rsidRDefault="00D07EB4" w:rsidP="00F3091A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B0AE55C" w14:textId="77777777" w:rsidR="00CE7734" w:rsidRPr="00C70D3E" w:rsidRDefault="00CE7734" w:rsidP="00F3091A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1C0DEF2A" w14:textId="77777777" w:rsidR="00CE7734" w:rsidRPr="00C70D3E" w:rsidRDefault="00CE7734" w:rsidP="00F3091A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В помещении экспертов компетенции «Лечебная деятельность (Фельдшер)»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5D9CD1BB" w14:textId="77777777" w:rsidR="00D07EB4" w:rsidRPr="00C70D3E" w:rsidRDefault="00CE7734" w:rsidP="00F3091A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6426EAF8" w14:textId="77777777" w:rsidR="00CE7734" w:rsidRPr="00C70D3E" w:rsidRDefault="00CE7734" w:rsidP="00F3091A">
      <w:pPr>
        <w:pStyle w:val="a9"/>
        <w:numPr>
          <w:ilvl w:val="1"/>
          <w:numId w:val="11"/>
        </w:numPr>
        <w:tabs>
          <w:tab w:val="left" w:pos="567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Эксперты, допустившие невыполнение или нарушение инструкции по охране труда, привлекаются к ответственности, согласно </w:t>
      </w:r>
      <w:r w:rsidR="00297772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Положению о Всероссийском чемпионатном движении по профессиональному мастерству, 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действующему законодательству.</w:t>
      </w:r>
    </w:p>
    <w:p w14:paraId="4411057C" w14:textId="77777777" w:rsidR="00D07EB4" w:rsidRPr="00C70D3E" w:rsidRDefault="00D07EB4" w:rsidP="00F3091A">
      <w:pPr>
        <w:pStyle w:val="a9"/>
        <w:tabs>
          <w:tab w:val="left" w:pos="567"/>
        </w:tabs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C0C3445" w14:textId="77777777" w:rsidR="00CE7734" w:rsidRPr="0033486D" w:rsidRDefault="00CE7734" w:rsidP="00F3091A">
      <w:pPr>
        <w:pStyle w:val="1"/>
        <w:numPr>
          <w:ilvl w:val="0"/>
          <w:numId w:val="30"/>
        </w:numPr>
        <w:tabs>
          <w:tab w:val="left" w:pos="1134"/>
        </w:tabs>
        <w:spacing w:line="276" w:lineRule="auto"/>
        <w:ind w:left="0" w:firstLine="709"/>
        <w:rPr>
          <w:rFonts w:eastAsia="Arial"/>
          <w:lang w:eastAsia="ru-RU"/>
        </w:rPr>
      </w:pPr>
      <w:bookmarkStart w:id="18" w:name="_Toc116544238"/>
      <w:bookmarkStart w:id="19" w:name="_Toc206431414"/>
      <w:r w:rsidRPr="0033486D">
        <w:rPr>
          <w:rFonts w:eastAsia="Arial"/>
          <w:lang w:eastAsia="ru-RU"/>
        </w:rPr>
        <w:t>Требования охраны труда перед началом работы</w:t>
      </w:r>
      <w:bookmarkEnd w:id="18"/>
      <w:bookmarkEnd w:id="19"/>
    </w:p>
    <w:p w14:paraId="7B58300C" w14:textId="77777777" w:rsidR="00CE7734" w:rsidRPr="00C70D3E" w:rsidRDefault="00CE7734" w:rsidP="00F3091A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Перед началом работы эксперты должны выполнить следующее:</w:t>
      </w:r>
    </w:p>
    <w:p w14:paraId="0138439C" w14:textId="5D3A5602" w:rsidR="00CE7734" w:rsidRPr="00C70D3E" w:rsidRDefault="00873D2F" w:rsidP="00F3091A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2.1. В день Д-2</w:t>
      </w:r>
      <w:r w:rsidR="00CE7734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эксперт с особыми полномочиями, ответственный за охрану труда, обязан провести подробный инструктаж по программе «Инструктаж по охране труда и технике безопасности», ознакомить экспертов и </w:t>
      </w:r>
      <w:r w:rsidR="00CB4F57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="00CE7734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ов с инструкцией по технике безопасности, с планами эвакуации при возникновении пожара, с местами расположения санитарно-бытовых помещений, медицинского кабинета, питьевой воды, проконтролировать подготовку рабочих мест </w:t>
      </w:r>
      <w:r w:rsidR="00CB4F57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="00CE7734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ов в соответствии с Техническим описанием компетенции.</w:t>
      </w:r>
    </w:p>
    <w:p w14:paraId="668665E7" w14:textId="54E3B1CA" w:rsidR="00CE7734" w:rsidRPr="00C70D3E" w:rsidRDefault="00CE7734" w:rsidP="00F3091A">
      <w:pPr>
        <w:tabs>
          <w:tab w:val="left" w:pos="709"/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</w:t>
      </w:r>
      <w:r w:rsidR="00CB4F57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ами рабочих мест, инструментов и оборудования.</w:t>
      </w:r>
    </w:p>
    <w:p w14:paraId="4D002B88" w14:textId="1E7282D6" w:rsidR="00CE7734" w:rsidRPr="00C70D3E" w:rsidRDefault="00CE7734" w:rsidP="00F3091A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2.2. Ежедневно, перед началом выполнения конкурсного задания </w:t>
      </w:r>
      <w:r w:rsidR="00CB4F57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ами, эксперт с особыми полномочиями проводит инструктаж по охране труда. Эксперты контролируют процесс подготовки рабочего места </w:t>
      </w:r>
      <w:r w:rsidR="00CB4F57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ами и принимают участие в подготовке рабочих мест </w:t>
      </w:r>
      <w:r w:rsidR="00CB4F57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ов в возрасте моложе 18 лет.</w:t>
      </w:r>
    </w:p>
    <w:p w14:paraId="1A92D2D4" w14:textId="77777777" w:rsidR="00CE7734" w:rsidRPr="00C70D3E" w:rsidRDefault="00CE7734" w:rsidP="00F3091A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2.3. Ежедневно, перед началом работ на конкурсной площадке и в помещении экспертов необходимо:</w:t>
      </w:r>
    </w:p>
    <w:p w14:paraId="0DAEE15D" w14:textId="12643765" w:rsidR="00CE7734" w:rsidRPr="00C70D3E" w:rsidRDefault="00CE7734" w:rsidP="00F3091A">
      <w:pPr>
        <w:tabs>
          <w:tab w:val="left" w:pos="709"/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осмотреть рабочие места экспертов и </w:t>
      </w:r>
      <w:r w:rsidR="00CB4F57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ов;</w:t>
      </w:r>
    </w:p>
    <w:p w14:paraId="0908782B" w14:textId="77777777" w:rsidR="00CE7734" w:rsidRPr="00C70D3E" w:rsidRDefault="00CE7734" w:rsidP="00F3091A">
      <w:pPr>
        <w:tabs>
          <w:tab w:val="left" w:pos="709"/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- привести в порядок рабочее место эксперта;</w:t>
      </w:r>
    </w:p>
    <w:p w14:paraId="24F6B2C2" w14:textId="77777777" w:rsidR="00CE7734" w:rsidRPr="00C70D3E" w:rsidRDefault="00CE7734" w:rsidP="00F3091A">
      <w:pPr>
        <w:tabs>
          <w:tab w:val="left" w:pos="709"/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проверить правильность подключения оборудования в электросеть;</w:t>
      </w:r>
    </w:p>
    <w:p w14:paraId="27348B9A" w14:textId="77777777" w:rsidR="00CE7734" w:rsidRPr="00C70D3E" w:rsidRDefault="00CE7734" w:rsidP="00F3091A">
      <w:pPr>
        <w:tabs>
          <w:tab w:val="left" w:pos="709"/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- одеть необходимые средства индивидуальной защиты;</w:t>
      </w:r>
    </w:p>
    <w:p w14:paraId="25DC6598" w14:textId="0C946C6B" w:rsidR="00CE7734" w:rsidRPr="00C70D3E" w:rsidRDefault="00CE7734" w:rsidP="00F3091A">
      <w:pPr>
        <w:tabs>
          <w:tab w:val="left" w:pos="709"/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осмотреть инструмент и оборудование </w:t>
      </w:r>
      <w:r w:rsidR="00CB4F57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ов в возрасте до 18 лет  </w:t>
      </w:r>
    </w:p>
    <w:p w14:paraId="1332391C" w14:textId="4C767808" w:rsidR="00CE7734" w:rsidRPr="00C70D3E" w:rsidRDefault="00CE7734" w:rsidP="00F3091A">
      <w:pPr>
        <w:tabs>
          <w:tab w:val="left" w:pos="709"/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="00CB4F57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конкурсанты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старше 18 лет осматривают самостоятельно).</w:t>
      </w:r>
    </w:p>
    <w:p w14:paraId="08C5A631" w14:textId="77777777" w:rsidR="00CE7734" w:rsidRPr="00C70D3E" w:rsidRDefault="00CE7734" w:rsidP="00F3091A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2.4. Подготовить необходимые для работы материалы, приспособления и разложить их на свои места, убрать с рабочего стола все лишнее.</w:t>
      </w:r>
    </w:p>
    <w:p w14:paraId="21855010" w14:textId="77777777" w:rsidR="00CE7734" w:rsidRPr="00C70D3E" w:rsidRDefault="00CE7734" w:rsidP="00F3091A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2.5.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1D953012" w14:textId="77777777" w:rsidR="00CE7734" w:rsidRDefault="00CE7734" w:rsidP="00F3091A">
      <w:pPr>
        <w:pStyle w:val="1"/>
        <w:numPr>
          <w:ilvl w:val="0"/>
          <w:numId w:val="30"/>
        </w:numPr>
        <w:tabs>
          <w:tab w:val="left" w:pos="1134"/>
        </w:tabs>
        <w:spacing w:line="276" w:lineRule="auto"/>
        <w:ind w:left="0" w:firstLine="709"/>
        <w:rPr>
          <w:rFonts w:eastAsia="Arial" w:cs="Times New Roman"/>
          <w:b w:val="0"/>
          <w:szCs w:val="28"/>
          <w:lang w:eastAsia="ru-RU"/>
        </w:rPr>
      </w:pPr>
      <w:bookmarkStart w:id="20" w:name="_Toc116544239"/>
      <w:bookmarkStart w:id="21" w:name="_Toc206431415"/>
      <w:r w:rsidRPr="0033486D">
        <w:rPr>
          <w:rFonts w:eastAsia="Arial"/>
          <w:lang w:eastAsia="ru-RU"/>
        </w:rPr>
        <w:lastRenderedPageBreak/>
        <w:t>Требования охраны труда во время работы</w:t>
      </w:r>
      <w:bookmarkEnd w:id="20"/>
      <w:bookmarkEnd w:id="21"/>
    </w:p>
    <w:p w14:paraId="6A364846" w14:textId="77777777" w:rsidR="00CE7734" w:rsidRPr="00C70D3E" w:rsidRDefault="00CE7734" w:rsidP="00F3091A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3F7F9A3E" w14:textId="77777777" w:rsidR="00CE7734" w:rsidRPr="00C70D3E" w:rsidRDefault="00CE7734" w:rsidP="00F3091A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1D4D1D2F" w14:textId="77777777" w:rsidR="00CE7734" w:rsidRPr="00C70D3E" w:rsidRDefault="00CE7734" w:rsidP="00F3091A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326553B1" w14:textId="77777777" w:rsidR="00CE7734" w:rsidRPr="00C70D3E" w:rsidRDefault="00CE7734" w:rsidP="00F3091A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744868F1" w14:textId="77777777" w:rsidR="00CE7734" w:rsidRPr="00C70D3E" w:rsidRDefault="00CE7734" w:rsidP="00F3091A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3.4. Во избежание поражения током запрещается:</w:t>
      </w:r>
    </w:p>
    <w:p w14:paraId="18EED5DF" w14:textId="77777777" w:rsidR="00CE7734" w:rsidRPr="00C70D3E" w:rsidRDefault="00CE7734" w:rsidP="00F3091A">
      <w:pPr>
        <w:numPr>
          <w:ilvl w:val="0"/>
          <w:numId w:val="18"/>
        </w:numPr>
        <w:tabs>
          <w:tab w:val="left" w:pos="426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прикасаться к задней панели персонального компьютера и другой оргтехники, монитора при включенном питании;</w:t>
      </w:r>
    </w:p>
    <w:p w14:paraId="1D8F8A48" w14:textId="77777777" w:rsidR="00CE7734" w:rsidRPr="00C70D3E" w:rsidRDefault="00CE7734" w:rsidP="00F3091A">
      <w:pPr>
        <w:numPr>
          <w:ilvl w:val="0"/>
          <w:numId w:val="18"/>
        </w:numPr>
        <w:tabs>
          <w:tab w:val="left" w:pos="426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26B89D76" w14:textId="77777777" w:rsidR="00CE7734" w:rsidRPr="00C70D3E" w:rsidRDefault="00CE7734" w:rsidP="00F3091A">
      <w:pPr>
        <w:numPr>
          <w:ilvl w:val="0"/>
          <w:numId w:val="18"/>
        </w:numPr>
        <w:tabs>
          <w:tab w:val="left" w:pos="426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производить самостоятельно вскрытие и ремонт оборудования;</w:t>
      </w:r>
    </w:p>
    <w:p w14:paraId="137D7F47" w14:textId="77777777" w:rsidR="00CE7734" w:rsidRPr="00C70D3E" w:rsidRDefault="00CE7734" w:rsidP="00F3091A">
      <w:pPr>
        <w:numPr>
          <w:ilvl w:val="0"/>
          <w:numId w:val="18"/>
        </w:numPr>
        <w:tabs>
          <w:tab w:val="left" w:pos="426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переключать разъемы интерфейсных кабелей периферийных устройств при включенном питании;</w:t>
      </w:r>
    </w:p>
    <w:p w14:paraId="50887E3D" w14:textId="77777777" w:rsidR="00CE7734" w:rsidRPr="00C70D3E" w:rsidRDefault="00CE7734" w:rsidP="00F3091A">
      <w:pPr>
        <w:numPr>
          <w:ilvl w:val="0"/>
          <w:numId w:val="18"/>
        </w:numPr>
        <w:tabs>
          <w:tab w:val="left" w:pos="426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загромождать верхние панели устройств бумагами и посторонними предметами;</w:t>
      </w:r>
    </w:p>
    <w:p w14:paraId="1F5FD3E3" w14:textId="77777777" w:rsidR="00CE7734" w:rsidRPr="00C70D3E" w:rsidRDefault="00CE7734" w:rsidP="00F3091A">
      <w:pPr>
        <w:numPr>
          <w:ilvl w:val="0"/>
          <w:numId w:val="18"/>
        </w:numPr>
        <w:tabs>
          <w:tab w:val="left" w:pos="426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устройств.</w:t>
      </w:r>
    </w:p>
    <w:p w14:paraId="3A506A41" w14:textId="2D14DEA1" w:rsidR="00CE7734" w:rsidRPr="00C70D3E" w:rsidRDefault="00CE7734" w:rsidP="00F3091A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3.5. При выполнении модулей конкурсного задания </w:t>
      </w:r>
      <w:r w:rsidR="00CB4F57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ами, эксперту необходимо быть внимательным, не отвлекаться посторонними разговорами и делами без необходимости, не отвлекать других экспертов и </w:t>
      </w:r>
      <w:r w:rsidR="00CB4F57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ов.</w:t>
      </w:r>
    </w:p>
    <w:p w14:paraId="3A0921B2" w14:textId="77777777" w:rsidR="00CE7734" w:rsidRPr="00C70D3E" w:rsidRDefault="00CE7734" w:rsidP="00F3091A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3.6. Эксперту во время работы с оргтехникой:</w:t>
      </w:r>
    </w:p>
    <w:p w14:paraId="0B5E7A97" w14:textId="77777777" w:rsidR="00CE7734" w:rsidRPr="00C70D3E" w:rsidRDefault="00CE7734" w:rsidP="00F3091A">
      <w:pPr>
        <w:numPr>
          <w:ilvl w:val="0"/>
          <w:numId w:val="18"/>
        </w:numPr>
        <w:tabs>
          <w:tab w:val="left" w:pos="426"/>
          <w:tab w:val="left" w:pos="1134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обращать внимание на символы, высвечивающиеся на панели оборудования, не игнорировать их;</w:t>
      </w:r>
    </w:p>
    <w:p w14:paraId="4291ACED" w14:textId="77777777" w:rsidR="00CE7734" w:rsidRPr="00C70D3E" w:rsidRDefault="00CE7734" w:rsidP="00F3091A">
      <w:pPr>
        <w:numPr>
          <w:ilvl w:val="0"/>
          <w:numId w:val="18"/>
        </w:numPr>
        <w:tabs>
          <w:tab w:val="left" w:pos="426"/>
          <w:tab w:val="left" w:pos="1134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69A3D12B" w14:textId="77777777" w:rsidR="00CE7734" w:rsidRPr="00C70D3E" w:rsidRDefault="00CE7734" w:rsidP="00F3091A">
      <w:pPr>
        <w:numPr>
          <w:ilvl w:val="0"/>
          <w:numId w:val="18"/>
        </w:numPr>
        <w:tabs>
          <w:tab w:val="left" w:pos="426"/>
          <w:tab w:val="left" w:pos="1134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не производить включение/выключение аппаратов мокрыми руками;</w:t>
      </w:r>
    </w:p>
    <w:p w14:paraId="4C9C4CFD" w14:textId="77777777" w:rsidR="00CE7734" w:rsidRPr="00C70D3E" w:rsidRDefault="00CE7734" w:rsidP="00F3091A">
      <w:pPr>
        <w:numPr>
          <w:ilvl w:val="0"/>
          <w:numId w:val="18"/>
        </w:numPr>
        <w:tabs>
          <w:tab w:val="left" w:pos="426"/>
          <w:tab w:val="left" w:pos="1134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не ставить на устройство емкости с водой, не класть металлические предметы;</w:t>
      </w:r>
    </w:p>
    <w:p w14:paraId="2342751B" w14:textId="77777777" w:rsidR="00CE7734" w:rsidRPr="00C70D3E" w:rsidRDefault="00CE7734" w:rsidP="00F3091A">
      <w:pPr>
        <w:numPr>
          <w:ilvl w:val="0"/>
          <w:numId w:val="18"/>
        </w:numPr>
        <w:tabs>
          <w:tab w:val="left" w:pos="426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не эксплуатировать аппарат, если он перегрелся, стал дымиться, появился посторонний запах или звук;</w:t>
      </w:r>
    </w:p>
    <w:p w14:paraId="47935590" w14:textId="77777777" w:rsidR="00CE7734" w:rsidRPr="00C70D3E" w:rsidRDefault="00CE7734" w:rsidP="00F3091A">
      <w:pPr>
        <w:numPr>
          <w:ilvl w:val="0"/>
          <w:numId w:val="18"/>
        </w:numPr>
        <w:tabs>
          <w:tab w:val="left" w:pos="426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не эксплуатировать аппарат, если его уронили или корпус был поврежден;</w:t>
      </w:r>
    </w:p>
    <w:p w14:paraId="7A465D76" w14:textId="77777777" w:rsidR="00CE7734" w:rsidRPr="00C70D3E" w:rsidRDefault="00CE7734" w:rsidP="00F3091A">
      <w:pPr>
        <w:numPr>
          <w:ilvl w:val="0"/>
          <w:numId w:val="18"/>
        </w:numPr>
        <w:tabs>
          <w:tab w:val="left" w:pos="426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вынимать застрявшие листы можно только после отключения устройства из сети;</w:t>
      </w:r>
    </w:p>
    <w:p w14:paraId="787C6423" w14:textId="77777777" w:rsidR="00CE7734" w:rsidRPr="00C70D3E" w:rsidRDefault="00CE7734" w:rsidP="00F3091A">
      <w:pPr>
        <w:numPr>
          <w:ilvl w:val="0"/>
          <w:numId w:val="18"/>
        </w:numPr>
        <w:tabs>
          <w:tab w:val="left" w:pos="426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запрещается перемещать аппараты, включенные в сеть;</w:t>
      </w:r>
    </w:p>
    <w:p w14:paraId="571A7EAF" w14:textId="77777777" w:rsidR="00CE7734" w:rsidRPr="00C70D3E" w:rsidRDefault="00CE7734" w:rsidP="00F3091A">
      <w:pPr>
        <w:numPr>
          <w:ilvl w:val="0"/>
          <w:numId w:val="18"/>
        </w:numPr>
        <w:tabs>
          <w:tab w:val="left" w:pos="426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все работы по замене картриджей, бумаги можно производить только после отключения аппарата от сети;</w:t>
      </w:r>
    </w:p>
    <w:p w14:paraId="2E7AF60A" w14:textId="77777777" w:rsidR="00CE7734" w:rsidRPr="00C70D3E" w:rsidRDefault="00CE7734" w:rsidP="00F3091A">
      <w:pPr>
        <w:numPr>
          <w:ilvl w:val="0"/>
          <w:numId w:val="18"/>
        </w:numPr>
        <w:tabs>
          <w:tab w:val="left" w:pos="426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запрещается опираться на стекло </w:t>
      </w:r>
      <w:proofErr w:type="spellStart"/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оригиналодержателя</w:t>
      </w:r>
      <w:proofErr w:type="spellEnd"/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, класть на него какие-либо вещи помимо оригинала;</w:t>
      </w:r>
    </w:p>
    <w:p w14:paraId="3E3D97C7" w14:textId="77777777" w:rsidR="00CE7734" w:rsidRPr="00C70D3E" w:rsidRDefault="00CE7734" w:rsidP="00F3091A">
      <w:pPr>
        <w:numPr>
          <w:ilvl w:val="0"/>
          <w:numId w:val="18"/>
        </w:numPr>
        <w:tabs>
          <w:tab w:val="left" w:pos="426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запрещается работать на аппарате с треснувшим стеклом;</w:t>
      </w:r>
    </w:p>
    <w:p w14:paraId="5BF48555" w14:textId="77777777" w:rsidR="00CE7734" w:rsidRPr="00C70D3E" w:rsidRDefault="00CE7734" w:rsidP="00F3091A">
      <w:pPr>
        <w:numPr>
          <w:ilvl w:val="0"/>
          <w:numId w:val="18"/>
        </w:numPr>
        <w:tabs>
          <w:tab w:val="left" w:pos="426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обязательно мыть руки теплой водой с мылом после каждой чистки картриджей, узлов и т.д.;</w:t>
      </w:r>
    </w:p>
    <w:p w14:paraId="4EABF820" w14:textId="77777777" w:rsidR="00CE7734" w:rsidRPr="00C70D3E" w:rsidRDefault="00CE7734" w:rsidP="00F3091A">
      <w:pPr>
        <w:numPr>
          <w:ilvl w:val="0"/>
          <w:numId w:val="18"/>
        </w:numPr>
        <w:tabs>
          <w:tab w:val="left" w:pos="426"/>
          <w:tab w:val="left" w:pos="1134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просыпанный тонер, носитель немедленно собрать пылесосом или влажной ветошью.</w:t>
      </w:r>
    </w:p>
    <w:p w14:paraId="365AD332" w14:textId="77777777" w:rsidR="00CE7734" w:rsidRPr="00C70D3E" w:rsidRDefault="00CE7734" w:rsidP="00F3091A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5564EA66" w14:textId="77777777" w:rsidR="00CE7734" w:rsidRPr="00C70D3E" w:rsidRDefault="00CE7734" w:rsidP="00F3091A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3.8. Запрещается:</w:t>
      </w:r>
    </w:p>
    <w:p w14:paraId="1B811E9A" w14:textId="77777777" w:rsidR="00CE7734" w:rsidRPr="00C70D3E" w:rsidRDefault="00CE7734" w:rsidP="00F3091A">
      <w:pPr>
        <w:numPr>
          <w:ilvl w:val="0"/>
          <w:numId w:val="18"/>
        </w:numPr>
        <w:tabs>
          <w:tab w:val="left" w:pos="426"/>
          <w:tab w:val="left" w:pos="567"/>
          <w:tab w:val="left" w:pos="1134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устанавливать неизвестные системы паролирования и самостоятельно проводить переформатирование диска;</w:t>
      </w:r>
    </w:p>
    <w:p w14:paraId="437FC1BA" w14:textId="77777777" w:rsidR="00CE7734" w:rsidRPr="00C70D3E" w:rsidRDefault="00CE7734" w:rsidP="00F3091A">
      <w:pPr>
        <w:numPr>
          <w:ilvl w:val="0"/>
          <w:numId w:val="18"/>
        </w:numPr>
        <w:tabs>
          <w:tab w:val="left" w:pos="426"/>
          <w:tab w:val="left" w:pos="567"/>
          <w:tab w:val="left" w:pos="1134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иметь при себе любые средства связи;</w:t>
      </w:r>
    </w:p>
    <w:p w14:paraId="1737D6DD" w14:textId="77777777" w:rsidR="00CE7734" w:rsidRPr="00C70D3E" w:rsidRDefault="00CE7734" w:rsidP="00F3091A">
      <w:pPr>
        <w:numPr>
          <w:ilvl w:val="0"/>
          <w:numId w:val="18"/>
        </w:numPr>
        <w:tabs>
          <w:tab w:val="left" w:pos="426"/>
          <w:tab w:val="left" w:pos="567"/>
          <w:tab w:val="left" w:pos="1134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пользоваться документацией, не предусмотренной конкурсным заданием.</w:t>
      </w:r>
    </w:p>
    <w:p w14:paraId="543A8B0A" w14:textId="77777777" w:rsidR="00CE7734" w:rsidRPr="00C70D3E" w:rsidRDefault="00CE7734" w:rsidP="00F3091A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64F4E5A8" w14:textId="6009F4EF" w:rsidR="00CE7734" w:rsidRPr="00C70D3E" w:rsidRDefault="00CE7734" w:rsidP="00F3091A">
      <w:pPr>
        <w:tabs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3.10. При наблюдении за выполнением конкурсного задания </w:t>
      </w:r>
      <w:r w:rsidR="00CB4F57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ами эксперту:</w:t>
      </w:r>
    </w:p>
    <w:p w14:paraId="221B54DF" w14:textId="77777777" w:rsidR="00CE7734" w:rsidRPr="00C70D3E" w:rsidRDefault="00C51A91" w:rsidP="00F3091A">
      <w:pPr>
        <w:numPr>
          <w:ilvl w:val="0"/>
          <w:numId w:val="18"/>
        </w:numPr>
        <w:tabs>
          <w:tab w:val="left" w:pos="426"/>
          <w:tab w:val="left" w:pos="1134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</w:t>
      </w:r>
      <w:r w:rsidR="00CE7734"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деть необходимые средства индивидуальной защиты;</w:t>
      </w:r>
    </w:p>
    <w:p w14:paraId="0D93A5A3" w14:textId="77777777" w:rsidR="00CE7734" w:rsidRPr="00C70D3E" w:rsidRDefault="00CE7734" w:rsidP="00F3091A">
      <w:pPr>
        <w:numPr>
          <w:ilvl w:val="0"/>
          <w:numId w:val="18"/>
        </w:numPr>
        <w:tabs>
          <w:tab w:val="left" w:pos="426"/>
          <w:tab w:val="left" w:pos="1134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передвигаться по конкурсной площадке не спеша, не делая резких движений, смотря под ноги.</w:t>
      </w:r>
    </w:p>
    <w:p w14:paraId="744621A6" w14:textId="77777777" w:rsidR="001D1CD6" w:rsidRPr="00C70D3E" w:rsidRDefault="001D1CD6" w:rsidP="00F3091A">
      <w:pPr>
        <w:tabs>
          <w:tab w:val="left" w:pos="426"/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185C96D" w14:textId="77777777" w:rsidR="00CE7734" w:rsidRPr="0033486D" w:rsidRDefault="00CE7734" w:rsidP="00F3091A">
      <w:pPr>
        <w:pStyle w:val="1"/>
        <w:numPr>
          <w:ilvl w:val="0"/>
          <w:numId w:val="30"/>
        </w:numPr>
        <w:tabs>
          <w:tab w:val="left" w:pos="1134"/>
        </w:tabs>
        <w:spacing w:line="276" w:lineRule="auto"/>
        <w:ind w:left="0" w:firstLine="709"/>
        <w:rPr>
          <w:rFonts w:eastAsia="Arial"/>
          <w:lang w:eastAsia="ru-RU"/>
        </w:rPr>
      </w:pPr>
      <w:bookmarkStart w:id="22" w:name="_Toc116544240"/>
      <w:bookmarkStart w:id="23" w:name="_Toc206431416"/>
      <w:r w:rsidRPr="0033486D">
        <w:rPr>
          <w:rFonts w:eastAsia="Arial"/>
          <w:lang w:eastAsia="ru-RU"/>
        </w:rPr>
        <w:lastRenderedPageBreak/>
        <w:t>Требование охраны труда в аварийных ситуациях</w:t>
      </w:r>
      <w:bookmarkEnd w:id="22"/>
      <w:bookmarkEnd w:id="23"/>
    </w:p>
    <w:p w14:paraId="78C2771D" w14:textId="77777777" w:rsidR="00CE7734" w:rsidRPr="00C70D3E" w:rsidRDefault="00CE7734" w:rsidP="00F3091A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устранения возникшей неисправности.</w:t>
      </w:r>
    </w:p>
    <w:p w14:paraId="576092B0" w14:textId="77777777" w:rsidR="00CE7734" w:rsidRPr="00C70D3E" w:rsidRDefault="00CE7734" w:rsidP="00F3091A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4.2.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2EE84D38" w14:textId="77777777" w:rsidR="00CE7734" w:rsidRPr="00C70D3E" w:rsidRDefault="00CE7734" w:rsidP="00F3091A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20E72AAC" w14:textId="77777777" w:rsidR="00CE7734" w:rsidRPr="00C70D3E" w:rsidRDefault="00CE7734" w:rsidP="00F3091A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5F5CCD58" w14:textId="77777777" w:rsidR="00CE7734" w:rsidRPr="00C70D3E" w:rsidRDefault="00CE7734" w:rsidP="00F3091A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063E800A" w14:textId="77777777" w:rsidR="00CE7734" w:rsidRPr="00C70D3E" w:rsidRDefault="00CE7734" w:rsidP="00F3091A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26C2B5A8" w14:textId="77777777" w:rsidR="00CE7734" w:rsidRPr="00C70D3E" w:rsidRDefault="00CE7734" w:rsidP="00F3091A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16BFC673" w14:textId="77777777" w:rsidR="00CE7734" w:rsidRPr="00C70D3E" w:rsidRDefault="00CE7734" w:rsidP="00F3091A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562CEA24" w14:textId="77777777" w:rsidR="00CE7734" w:rsidRPr="00C70D3E" w:rsidRDefault="00CE7734" w:rsidP="00F3091A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141F420B" w14:textId="02EA9716" w:rsidR="00CE7734" w:rsidRPr="00C70D3E" w:rsidRDefault="00CE7734" w:rsidP="00F3091A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При происшествии взрыва необходимо спокойно уточнить обстановку и действовать по указанию должностных лиц. При необходимости эвакуации, эвакуировать </w:t>
      </w:r>
      <w:r w:rsidR="00CB4F57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ов и других экспертов конкурсной площадки. Взять с собой документы и предметы первой необходимости.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0E35671B" w14:textId="77777777" w:rsidR="00D07EB4" w:rsidRPr="00C70D3E" w:rsidRDefault="00D07EB4" w:rsidP="00F3091A">
      <w:pPr>
        <w:tabs>
          <w:tab w:val="left" w:pos="921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1C138BF" w14:textId="77777777" w:rsidR="00CE7734" w:rsidRPr="0033486D" w:rsidRDefault="00CE7734" w:rsidP="00F3091A">
      <w:pPr>
        <w:pStyle w:val="1"/>
        <w:numPr>
          <w:ilvl w:val="0"/>
          <w:numId w:val="30"/>
        </w:numPr>
        <w:tabs>
          <w:tab w:val="left" w:pos="1134"/>
        </w:tabs>
        <w:spacing w:line="276" w:lineRule="auto"/>
        <w:ind w:left="0" w:firstLine="709"/>
        <w:rPr>
          <w:rFonts w:eastAsia="Arial"/>
          <w:lang w:eastAsia="ru-RU"/>
        </w:rPr>
      </w:pPr>
      <w:bookmarkStart w:id="24" w:name="_Toc116544241"/>
      <w:bookmarkStart w:id="25" w:name="_Toc206431417"/>
      <w:r w:rsidRPr="0033486D">
        <w:rPr>
          <w:rFonts w:eastAsia="Arial"/>
          <w:lang w:eastAsia="ru-RU"/>
        </w:rPr>
        <w:t>Требование охраны труда по окончании работ</w:t>
      </w:r>
      <w:bookmarkEnd w:id="24"/>
      <w:bookmarkEnd w:id="25"/>
    </w:p>
    <w:p w14:paraId="1F437A17" w14:textId="77777777" w:rsidR="00CE7734" w:rsidRPr="00C70D3E" w:rsidRDefault="00CE7734" w:rsidP="00F3091A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После окончания конкурсного дня эксперт обязан:</w:t>
      </w:r>
    </w:p>
    <w:p w14:paraId="7AAF8E28" w14:textId="77777777" w:rsidR="00CE7734" w:rsidRPr="00C70D3E" w:rsidRDefault="00CE7734" w:rsidP="00F3091A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5.1. Отключить электрические приборы, оборудование, инструмент и устройства от источника питания.</w:t>
      </w:r>
    </w:p>
    <w:p w14:paraId="3BED9183" w14:textId="76BE64E2" w:rsidR="00CE7734" w:rsidRPr="00C70D3E" w:rsidRDefault="00CE7734" w:rsidP="00F3091A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5.2. Привести в порядок рабочее место эксперта и проверить рабочие места </w:t>
      </w:r>
      <w:r w:rsidR="00CB4F57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</w:t>
      </w: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ов. </w:t>
      </w:r>
    </w:p>
    <w:p w14:paraId="23F42788" w14:textId="77777777" w:rsidR="00CE7734" w:rsidRPr="00C70D3E" w:rsidRDefault="00CE7734" w:rsidP="00F3091A">
      <w:pPr>
        <w:tabs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D3E">
        <w:rPr>
          <w:rFonts w:ascii="Times New Roman" w:eastAsia="Calibri" w:hAnsi="Times New Roman" w:cs="Times New Roman"/>
          <w:sz w:val="28"/>
          <w:szCs w:val="28"/>
          <w:lang w:eastAsia="ru-RU"/>
        </w:rPr>
        <w:t>5.3. Сообщить техническому эксперту о выявленных во время выполнения конкурсных заданий неполадках, неисправностях оборудования и других факторах, влияющих на безопасность труда.</w:t>
      </w:r>
    </w:p>
    <w:p w14:paraId="689D572F" w14:textId="77777777" w:rsidR="00F63B3D" w:rsidRPr="00C70D3E" w:rsidRDefault="00F63B3D" w:rsidP="00F3091A">
      <w:pPr>
        <w:tabs>
          <w:tab w:val="left" w:pos="9214"/>
        </w:tabs>
        <w:spacing w:after="0"/>
        <w:contextualSpacing/>
      </w:pPr>
    </w:p>
    <w:sectPr w:rsidR="00F63B3D" w:rsidRPr="00C70D3E" w:rsidSect="0033486D">
      <w:pgSz w:w="11906" w:h="16838"/>
      <w:pgMar w:top="1134" w:right="851" w:bottom="1134" w:left="1701" w:header="709" w:footer="709" w:gutter="0"/>
      <w:pgNumType w:start="3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52554" w14:textId="77777777" w:rsidR="00EE1BA2" w:rsidRDefault="00EE1BA2" w:rsidP="00CE7734">
      <w:pPr>
        <w:spacing w:after="0" w:line="240" w:lineRule="auto"/>
      </w:pPr>
      <w:r>
        <w:separator/>
      </w:r>
    </w:p>
  </w:endnote>
  <w:endnote w:type="continuationSeparator" w:id="0">
    <w:p w14:paraId="79820935" w14:textId="77777777" w:rsidR="00EE1BA2" w:rsidRDefault="00EE1BA2" w:rsidP="00CE7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46410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4149C85" w14:textId="77777777" w:rsidR="00C70D3E" w:rsidRPr="001C2D7B" w:rsidRDefault="00743CEE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C2D7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F7521" w:rsidRPr="001C2D7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C2D7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A4CE8" w:rsidRPr="001C2D7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C2D7B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97120" w14:textId="77777777" w:rsidR="00EE1BA2" w:rsidRDefault="00EE1BA2" w:rsidP="00CE7734">
      <w:pPr>
        <w:spacing w:after="0" w:line="240" w:lineRule="auto"/>
      </w:pPr>
      <w:r>
        <w:separator/>
      </w:r>
    </w:p>
  </w:footnote>
  <w:footnote w:type="continuationSeparator" w:id="0">
    <w:p w14:paraId="53BD9647" w14:textId="77777777" w:rsidR="00EE1BA2" w:rsidRDefault="00EE1BA2" w:rsidP="00CE7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19AE8" w14:textId="77777777" w:rsidR="00C70D3E" w:rsidRDefault="00C70D3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1FC7"/>
    <w:multiLevelType w:val="hybridMultilevel"/>
    <w:tmpl w:val="65CA8068"/>
    <w:lvl w:ilvl="0" w:tplc="6A944A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D27541"/>
    <w:multiLevelType w:val="hybridMultilevel"/>
    <w:tmpl w:val="4D80B1D6"/>
    <w:lvl w:ilvl="0" w:tplc="0AF262F2">
      <w:start w:val="2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24124C8"/>
    <w:multiLevelType w:val="hybridMultilevel"/>
    <w:tmpl w:val="FAF29E72"/>
    <w:lvl w:ilvl="0" w:tplc="9DB24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77DD2"/>
    <w:multiLevelType w:val="hybridMultilevel"/>
    <w:tmpl w:val="FA541B32"/>
    <w:lvl w:ilvl="0" w:tplc="1CB0FDAA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" w15:restartNumberingAfterBreak="0">
    <w:nsid w:val="0D51084F"/>
    <w:multiLevelType w:val="hybridMultilevel"/>
    <w:tmpl w:val="CFEAE642"/>
    <w:lvl w:ilvl="0" w:tplc="59C67E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4813D91"/>
    <w:multiLevelType w:val="hybridMultilevel"/>
    <w:tmpl w:val="52227A24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535FA"/>
    <w:multiLevelType w:val="hybridMultilevel"/>
    <w:tmpl w:val="468029E8"/>
    <w:lvl w:ilvl="0" w:tplc="114029C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76FA6"/>
    <w:multiLevelType w:val="hybridMultilevel"/>
    <w:tmpl w:val="FC20E5C2"/>
    <w:lvl w:ilvl="0" w:tplc="9DB24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C52334"/>
    <w:multiLevelType w:val="multilevel"/>
    <w:tmpl w:val="797642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48707ED"/>
    <w:multiLevelType w:val="hybridMultilevel"/>
    <w:tmpl w:val="31F263F2"/>
    <w:lvl w:ilvl="0" w:tplc="9DB24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5E2B4C"/>
    <w:multiLevelType w:val="hybridMultilevel"/>
    <w:tmpl w:val="221E1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5643BE"/>
    <w:multiLevelType w:val="hybridMultilevel"/>
    <w:tmpl w:val="395013D4"/>
    <w:lvl w:ilvl="0" w:tplc="D9588888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6F91D67"/>
    <w:multiLevelType w:val="hybridMultilevel"/>
    <w:tmpl w:val="A674574E"/>
    <w:lvl w:ilvl="0" w:tplc="F6A6C7F6">
      <w:start w:val="4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3" w15:restartNumberingAfterBreak="0">
    <w:nsid w:val="382059B3"/>
    <w:multiLevelType w:val="hybridMultilevel"/>
    <w:tmpl w:val="CACA64BE"/>
    <w:lvl w:ilvl="0" w:tplc="9DB24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AC6060"/>
    <w:multiLevelType w:val="hybridMultilevel"/>
    <w:tmpl w:val="7C462110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2E0214"/>
    <w:multiLevelType w:val="hybridMultilevel"/>
    <w:tmpl w:val="B77ECB00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491F81"/>
    <w:multiLevelType w:val="hybridMultilevel"/>
    <w:tmpl w:val="18E8E2B0"/>
    <w:lvl w:ilvl="0" w:tplc="9DB24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E45127"/>
    <w:multiLevelType w:val="hybridMultilevel"/>
    <w:tmpl w:val="0FD6CB8C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7633A4"/>
    <w:multiLevelType w:val="hybridMultilevel"/>
    <w:tmpl w:val="8DDA4A28"/>
    <w:lvl w:ilvl="0" w:tplc="59C67E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EAC5554"/>
    <w:multiLevelType w:val="hybridMultilevel"/>
    <w:tmpl w:val="888017C6"/>
    <w:lvl w:ilvl="0" w:tplc="1500F4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E46E68"/>
    <w:multiLevelType w:val="hybridMultilevel"/>
    <w:tmpl w:val="CF52130E"/>
    <w:lvl w:ilvl="0" w:tplc="9DB24E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84A5FC3"/>
    <w:multiLevelType w:val="hybridMultilevel"/>
    <w:tmpl w:val="2C8A3A0E"/>
    <w:lvl w:ilvl="0" w:tplc="9DB24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686540"/>
    <w:multiLevelType w:val="multilevel"/>
    <w:tmpl w:val="D770771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3" w15:restartNumberingAfterBreak="0">
    <w:nsid w:val="5F841B5C"/>
    <w:multiLevelType w:val="hybridMultilevel"/>
    <w:tmpl w:val="810C11C2"/>
    <w:lvl w:ilvl="0" w:tplc="9DB24E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7211B14"/>
    <w:multiLevelType w:val="hybridMultilevel"/>
    <w:tmpl w:val="1D7EB41E"/>
    <w:lvl w:ilvl="0" w:tplc="9DB24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A02F39"/>
    <w:multiLevelType w:val="hybridMultilevel"/>
    <w:tmpl w:val="AA2ABC40"/>
    <w:lvl w:ilvl="0" w:tplc="9DB24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BF26CD"/>
    <w:multiLevelType w:val="multilevel"/>
    <w:tmpl w:val="69A40F9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>
      <w:start w:val="8"/>
      <w:numFmt w:val="decimal"/>
      <w:isLgl/>
      <w:lvlText w:val="%1.%2.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7" w15:restartNumberingAfterBreak="0">
    <w:nsid w:val="760D2A17"/>
    <w:multiLevelType w:val="hybridMultilevel"/>
    <w:tmpl w:val="F50096AA"/>
    <w:lvl w:ilvl="0" w:tplc="1500F4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7A66E6"/>
    <w:multiLevelType w:val="multilevel"/>
    <w:tmpl w:val="C7E65A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29" w15:restartNumberingAfterBreak="0">
    <w:nsid w:val="79784000"/>
    <w:multiLevelType w:val="hybridMultilevel"/>
    <w:tmpl w:val="F1283632"/>
    <w:lvl w:ilvl="0" w:tplc="9DB24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25"/>
  </w:num>
  <w:num w:numId="5">
    <w:abstractNumId w:val="24"/>
  </w:num>
  <w:num w:numId="6">
    <w:abstractNumId w:val="23"/>
  </w:num>
  <w:num w:numId="7">
    <w:abstractNumId w:val="20"/>
  </w:num>
  <w:num w:numId="8">
    <w:abstractNumId w:val="16"/>
  </w:num>
  <w:num w:numId="9">
    <w:abstractNumId w:val="9"/>
  </w:num>
  <w:num w:numId="10">
    <w:abstractNumId w:val="26"/>
  </w:num>
  <w:num w:numId="11">
    <w:abstractNumId w:val="22"/>
  </w:num>
  <w:num w:numId="12">
    <w:abstractNumId w:val="0"/>
  </w:num>
  <w:num w:numId="13">
    <w:abstractNumId w:val="17"/>
  </w:num>
  <w:num w:numId="14">
    <w:abstractNumId w:val="15"/>
  </w:num>
  <w:num w:numId="15">
    <w:abstractNumId w:val="18"/>
  </w:num>
  <w:num w:numId="16">
    <w:abstractNumId w:val="5"/>
  </w:num>
  <w:num w:numId="17">
    <w:abstractNumId w:val="4"/>
  </w:num>
  <w:num w:numId="18">
    <w:abstractNumId w:val="14"/>
  </w:num>
  <w:num w:numId="19">
    <w:abstractNumId w:val="12"/>
  </w:num>
  <w:num w:numId="20">
    <w:abstractNumId w:val="1"/>
  </w:num>
  <w:num w:numId="21">
    <w:abstractNumId w:val="10"/>
  </w:num>
  <w:num w:numId="22">
    <w:abstractNumId w:val="8"/>
  </w:num>
  <w:num w:numId="23">
    <w:abstractNumId w:val="28"/>
  </w:num>
  <w:num w:numId="24">
    <w:abstractNumId w:val="11"/>
  </w:num>
  <w:num w:numId="25">
    <w:abstractNumId w:val="3"/>
  </w:num>
  <w:num w:numId="26">
    <w:abstractNumId w:val="7"/>
  </w:num>
  <w:num w:numId="27">
    <w:abstractNumId w:val="29"/>
  </w:num>
  <w:num w:numId="28">
    <w:abstractNumId w:val="19"/>
  </w:num>
  <w:num w:numId="29">
    <w:abstractNumId w:val="27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6AF2"/>
    <w:rsid w:val="00000851"/>
    <w:rsid w:val="00021B12"/>
    <w:rsid w:val="0002791A"/>
    <w:rsid w:val="00047799"/>
    <w:rsid w:val="00056F7F"/>
    <w:rsid w:val="00087B6C"/>
    <w:rsid w:val="00095932"/>
    <w:rsid w:val="000C4001"/>
    <w:rsid w:val="00123CAF"/>
    <w:rsid w:val="00136D48"/>
    <w:rsid w:val="00181482"/>
    <w:rsid w:val="001C2D7B"/>
    <w:rsid w:val="001D1CD6"/>
    <w:rsid w:val="001E1291"/>
    <w:rsid w:val="001F7E88"/>
    <w:rsid w:val="00217B31"/>
    <w:rsid w:val="00226F5C"/>
    <w:rsid w:val="00253543"/>
    <w:rsid w:val="00256FB4"/>
    <w:rsid w:val="00293814"/>
    <w:rsid w:val="00297772"/>
    <w:rsid w:val="002A0BE4"/>
    <w:rsid w:val="0033232A"/>
    <w:rsid w:val="0033486D"/>
    <w:rsid w:val="003562BE"/>
    <w:rsid w:val="00394324"/>
    <w:rsid w:val="003B06C2"/>
    <w:rsid w:val="003E4518"/>
    <w:rsid w:val="00462312"/>
    <w:rsid w:val="004F0CB3"/>
    <w:rsid w:val="004F398E"/>
    <w:rsid w:val="0050111A"/>
    <w:rsid w:val="005466CC"/>
    <w:rsid w:val="00563047"/>
    <w:rsid w:val="005B53E5"/>
    <w:rsid w:val="005D185A"/>
    <w:rsid w:val="005F6FB9"/>
    <w:rsid w:val="00623168"/>
    <w:rsid w:val="00630BBB"/>
    <w:rsid w:val="0066783A"/>
    <w:rsid w:val="00692C95"/>
    <w:rsid w:val="006A112F"/>
    <w:rsid w:val="006A2AE8"/>
    <w:rsid w:val="006A4CE8"/>
    <w:rsid w:val="00726515"/>
    <w:rsid w:val="00743CEE"/>
    <w:rsid w:val="00756AF2"/>
    <w:rsid w:val="008002E6"/>
    <w:rsid w:val="00825DFC"/>
    <w:rsid w:val="00827454"/>
    <w:rsid w:val="00836502"/>
    <w:rsid w:val="0084756B"/>
    <w:rsid w:val="00873D2F"/>
    <w:rsid w:val="00885034"/>
    <w:rsid w:val="00887860"/>
    <w:rsid w:val="008A3A21"/>
    <w:rsid w:val="008D336B"/>
    <w:rsid w:val="008E46B6"/>
    <w:rsid w:val="00922CC6"/>
    <w:rsid w:val="00950B7D"/>
    <w:rsid w:val="009970CE"/>
    <w:rsid w:val="009A1304"/>
    <w:rsid w:val="009D7E89"/>
    <w:rsid w:val="00A819ED"/>
    <w:rsid w:val="00AB2D04"/>
    <w:rsid w:val="00AE5E02"/>
    <w:rsid w:val="00AE7E3E"/>
    <w:rsid w:val="00B359A7"/>
    <w:rsid w:val="00B96C3D"/>
    <w:rsid w:val="00BC0EB4"/>
    <w:rsid w:val="00BC2B01"/>
    <w:rsid w:val="00BE00D5"/>
    <w:rsid w:val="00BF7521"/>
    <w:rsid w:val="00C04DC7"/>
    <w:rsid w:val="00C32745"/>
    <w:rsid w:val="00C51A91"/>
    <w:rsid w:val="00C70D3E"/>
    <w:rsid w:val="00CB248F"/>
    <w:rsid w:val="00CB4F57"/>
    <w:rsid w:val="00CE50D3"/>
    <w:rsid w:val="00CE7734"/>
    <w:rsid w:val="00CF569B"/>
    <w:rsid w:val="00D009E1"/>
    <w:rsid w:val="00D019C1"/>
    <w:rsid w:val="00D060B6"/>
    <w:rsid w:val="00D07EB4"/>
    <w:rsid w:val="00D75327"/>
    <w:rsid w:val="00D926B0"/>
    <w:rsid w:val="00D92CC5"/>
    <w:rsid w:val="00DC3B24"/>
    <w:rsid w:val="00DF7081"/>
    <w:rsid w:val="00E60789"/>
    <w:rsid w:val="00E62DBC"/>
    <w:rsid w:val="00E81C87"/>
    <w:rsid w:val="00EC0CE9"/>
    <w:rsid w:val="00EC1E9B"/>
    <w:rsid w:val="00ED3F74"/>
    <w:rsid w:val="00EE1BA2"/>
    <w:rsid w:val="00F23B0C"/>
    <w:rsid w:val="00F3091A"/>
    <w:rsid w:val="00F3767E"/>
    <w:rsid w:val="00F46616"/>
    <w:rsid w:val="00F63B3D"/>
    <w:rsid w:val="00F909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CFD9C"/>
  <w15:docId w15:val="{74E17D19-345C-41CD-A495-11BAE39AA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53E5"/>
  </w:style>
  <w:style w:type="paragraph" w:styleId="1">
    <w:name w:val="heading 1"/>
    <w:basedOn w:val="a"/>
    <w:next w:val="a"/>
    <w:link w:val="10"/>
    <w:uiPriority w:val="9"/>
    <w:qFormat/>
    <w:rsid w:val="00D92CC5"/>
    <w:pPr>
      <w:keepNext/>
      <w:keepLines/>
      <w:spacing w:after="0" w:line="360" w:lineRule="auto"/>
      <w:ind w:firstLine="709"/>
      <w:contextualSpacing/>
      <w:jc w:val="both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2D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7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73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E77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7734"/>
  </w:style>
  <w:style w:type="paragraph" w:styleId="a7">
    <w:name w:val="footer"/>
    <w:basedOn w:val="a"/>
    <w:link w:val="a8"/>
    <w:uiPriority w:val="99"/>
    <w:unhideWhenUsed/>
    <w:rsid w:val="00CE77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7734"/>
  </w:style>
  <w:style w:type="paragraph" w:styleId="a9">
    <w:name w:val="List Paragraph"/>
    <w:basedOn w:val="a"/>
    <w:uiPriority w:val="34"/>
    <w:qFormat/>
    <w:rsid w:val="00D07EB4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unhideWhenUsed/>
    <w:rsid w:val="00021B12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021B12"/>
    <w:pPr>
      <w:spacing w:after="100"/>
      <w:ind w:left="220"/>
    </w:pPr>
  </w:style>
  <w:style w:type="character" w:styleId="aa">
    <w:name w:val="Hyperlink"/>
    <w:basedOn w:val="a0"/>
    <w:uiPriority w:val="99"/>
    <w:unhideWhenUsed/>
    <w:rsid w:val="00021B12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056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next w:val="a"/>
    <w:link w:val="ad"/>
    <w:uiPriority w:val="10"/>
    <w:qFormat/>
    <w:rsid w:val="00056F7F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spacing w:val="-10"/>
      <w:kern w:val="28"/>
      <w:sz w:val="32"/>
      <w:szCs w:val="56"/>
    </w:rPr>
  </w:style>
  <w:style w:type="character" w:customStyle="1" w:styleId="ad">
    <w:name w:val="Заголовок Знак"/>
    <w:basedOn w:val="a0"/>
    <w:link w:val="ac"/>
    <w:uiPriority w:val="10"/>
    <w:rsid w:val="00056F7F"/>
    <w:rPr>
      <w:rFonts w:ascii="Times New Roman" w:eastAsiaTheme="majorEastAsia" w:hAnsi="Times New Roman" w:cstheme="majorBidi"/>
      <w:b/>
      <w:spacing w:val="-10"/>
      <w:kern w:val="28"/>
      <w:sz w:val="32"/>
      <w:szCs w:val="56"/>
    </w:rPr>
  </w:style>
  <w:style w:type="character" w:customStyle="1" w:styleId="10">
    <w:name w:val="Заголовок 1 Знак"/>
    <w:basedOn w:val="a0"/>
    <w:link w:val="1"/>
    <w:uiPriority w:val="9"/>
    <w:rsid w:val="00D92CC5"/>
    <w:rPr>
      <w:rFonts w:ascii="Times New Roman" w:eastAsiaTheme="majorEastAsia" w:hAnsi="Times New Roman" w:cstheme="majorBidi"/>
      <w:b/>
      <w:sz w:val="28"/>
      <w:szCs w:val="32"/>
    </w:rPr>
  </w:style>
  <w:style w:type="paragraph" w:styleId="ae">
    <w:name w:val="TOC Heading"/>
    <w:basedOn w:val="1"/>
    <w:next w:val="a"/>
    <w:uiPriority w:val="39"/>
    <w:unhideWhenUsed/>
    <w:qFormat/>
    <w:rsid w:val="001F7E88"/>
    <w:pPr>
      <w:spacing w:before="240" w:line="259" w:lineRule="auto"/>
      <w:ind w:firstLine="0"/>
      <w:contextualSpacing w:val="0"/>
      <w:jc w:val="left"/>
      <w:outlineLvl w:val="9"/>
    </w:pPr>
    <w:rPr>
      <w:rFonts w:asciiTheme="majorHAnsi" w:hAnsiTheme="majorHAnsi"/>
      <w:b w:val="0"/>
      <w:color w:val="365F91" w:themeColor="accent1" w:themeShade="BF"/>
      <w:sz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B2D0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header" Target="header1.xml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F5651-1EA8-4BAD-A820-771A4E68E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19</Pages>
  <Words>4548</Words>
  <Characters>25924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Жосан Дарья Андреевна</cp:lastModifiedBy>
  <cp:revision>119</cp:revision>
  <cp:lastPrinted>2025-01-16T02:21:00Z</cp:lastPrinted>
  <dcterms:created xsi:type="dcterms:W3CDTF">2023-01-28T13:52:00Z</dcterms:created>
  <dcterms:modified xsi:type="dcterms:W3CDTF">2025-08-18T14:52:00Z</dcterms:modified>
</cp:coreProperties>
</file>